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97194" w14:textId="223641E4" w:rsidR="00C36973" w:rsidRDefault="00A4348D" w:rsidP="00C36973">
      <w:pPr>
        <w:pStyle w:val="berschrift1"/>
        <w:rPr>
          <w:sz w:val="48"/>
        </w:rPr>
      </w:pPr>
      <w:r>
        <w:rPr>
          <w:noProof/>
          <w:sz w:val="48"/>
        </w:rPr>
        <w:drawing>
          <wp:inline distT="0" distB="0" distL="0" distR="0" wp14:anchorId="168A8D24" wp14:editId="5A3397F2">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7A9A0BE" w14:textId="77777777" w:rsidR="007166CE" w:rsidRDefault="007166CE" w:rsidP="007166CE">
      <w:pPr>
        <w:pStyle w:val="berschrift1"/>
      </w:pPr>
      <w:r>
        <w:br w:type="page"/>
      </w:r>
      <w:r>
        <w:lastRenderedPageBreak/>
        <w:t>Vorwort</w:t>
      </w:r>
    </w:p>
    <w:p w14:paraId="11883CEB"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3295B713"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349D141E" w14:textId="77777777" w:rsidR="007166CE" w:rsidRDefault="007166CE" w:rsidP="007166CE">
      <w:r>
        <w:t>Euch allen wünsche ich Gottes reichen Segen und dass Ihr für Euch interessante Texte hier findet. Für Anregungen bin ich immer dankbar.</w:t>
      </w:r>
    </w:p>
    <w:p w14:paraId="09198FEE" w14:textId="77777777" w:rsidR="007166CE" w:rsidRDefault="007166CE" w:rsidP="007166CE">
      <w:r>
        <w:t>Gruß &amp; Segen,</w:t>
      </w:r>
    </w:p>
    <w:p w14:paraId="34B34673" w14:textId="77777777" w:rsidR="007166CE" w:rsidRDefault="007166CE" w:rsidP="007166CE">
      <w:r>
        <w:t>Andreas</w:t>
      </w:r>
    </w:p>
    <w:p w14:paraId="5CA26AF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DEE609E" w14:textId="1BD9B3B5" w:rsidR="00BD71A4" w:rsidRDefault="00524C8D">
      <w:pPr>
        <w:spacing w:after="0" w:line="240" w:lineRule="auto"/>
      </w:pPr>
      <w:r>
        <w:rPr>
          <w:noProof/>
        </w:rPr>
        <w:drawing>
          <wp:inline distT="0" distB="0" distL="0" distR="0" wp14:anchorId="09CFEB51" wp14:editId="2DDFC345">
            <wp:extent cx="3489960" cy="5532120"/>
            <wp:effectExtent l="0" t="0" r="0" b="0"/>
            <wp:docPr id="1" name="Grafik 1" descr="Ein Bild, das Text, Bu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Buch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3489960" cy="5532120"/>
                    </a:xfrm>
                    <a:prstGeom prst="rect">
                      <a:avLst/>
                    </a:prstGeom>
                  </pic:spPr>
                </pic:pic>
              </a:graphicData>
            </a:graphic>
          </wp:inline>
        </w:drawing>
      </w:r>
    </w:p>
    <w:p w14:paraId="1CFD73E7" w14:textId="77777777" w:rsidR="00BD71A4" w:rsidRDefault="00BD71A4">
      <w:pPr>
        <w:spacing w:after="0" w:line="240" w:lineRule="auto"/>
        <w:rPr>
          <w:rFonts w:eastAsia="Times New Roman"/>
          <w:b/>
          <w:bCs/>
          <w:color w:val="000000"/>
          <w:kern w:val="36"/>
          <w:sz w:val="36"/>
          <w:szCs w:val="48"/>
          <w:lang w:eastAsia="de-DE"/>
        </w:rPr>
      </w:pPr>
      <w:r>
        <w:br w:type="page"/>
      </w:r>
    </w:p>
    <w:p w14:paraId="1CB57DFC" w14:textId="77777777" w:rsidR="00524C8D" w:rsidRDefault="00524C8D" w:rsidP="00524C8D">
      <w:pPr>
        <w:pStyle w:val="berschrift1"/>
        <w:rPr>
          <w:sz w:val="48"/>
        </w:rPr>
      </w:pPr>
      <w:proofErr w:type="spellStart"/>
      <w:r>
        <w:t>Draconites</w:t>
      </w:r>
      <w:proofErr w:type="spellEnd"/>
      <w:r>
        <w:t xml:space="preserve">, Johannes - Von dem </w:t>
      </w:r>
      <w:proofErr w:type="spellStart"/>
      <w:r>
        <w:t>volck</w:t>
      </w:r>
      <w:proofErr w:type="spellEnd"/>
      <w:r>
        <w:t xml:space="preserve"> des Gottes Israel JESU CHRISTI: Das XI. Capitel Hesekiel.</w:t>
      </w:r>
    </w:p>
    <w:p w14:paraId="79AEDEE5" w14:textId="77777777" w:rsidR="00524C8D" w:rsidRDefault="00524C8D" w:rsidP="00524C8D">
      <w:pPr>
        <w:pStyle w:val="StandardWeb"/>
      </w:pPr>
      <w:r>
        <w:t xml:space="preserve">Ich habe </w:t>
      </w:r>
      <w:proofErr w:type="spellStart"/>
      <w:r>
        <w:t>dis</w:t>
      </w:r>
      <w:proofErr w:type="spellEnd"/>
      <w:r>
        <w:t xml:space="preserve"> Capitel gern an das </w:t>
      </w:r>
      <w:proofErr w:type="spellStart"/>
      <w:r>
        <w:t>Zehende</w:t>
      </w:r>
      <w:proofErr w:type="spellEnd"/>
      <w:r>
        <w:t xml:space="preserve"> </w:t>
      </w:r>
      <w:proofErr w:type="spellStart"/>
      <w:r>
        <w:t>gehefftet</w:t>
      </w:r>
      <w:proofErr w:type="spellEnd"/>
      <w:r>
        <w:t xml:space="preserve"> als eine </w:t>
      </w:r>
      <w:proofErr w:type="spellStart"/>
      <w:r>
        <w:t>Schlosrede</w:t>
      </w:r>
      <w:proofErr w:type="spellEnd"/>
      <w:r>
        <w:t xml:space="preserve"> / weil die Cherubim </w:t>
      </w:r>
      <w:proofErr w:type="spellStart"/>
      <w:r>
        <w:t>jre</w:t>
      </w:r>
      <w:proofErr w:type="spellEnd"/>
      <w:r>
        <w:t xml:space="preserve"> </w:t>
      </w:r>
      <w:proofErr w:type="spellStart"/>
      <w:r>
        <w:t>fluegel</w:t>
      </w:r>
      <w:proofErr w:type="spellEnd"/>
      <w:r>
        <w:t xml:space="preserve"> darinnen schwingen und von den Juden zu den Heiden mit dem Evangelio CHRISTI sich machen. Es hat </w:t>
      </w:r>
      <w:proofErr w:type="spellStart"/>
      <w:r>
        <w:t>dis</w:t>
      </w:r>
      <w:proofErr w:type="spellEnd"/>
      <w:r>
        <w:t xml:space="preserve"> Capitel zwo </w:t>
      </w:r>
      <w:proofErr w:type="spellStart"/>
      <w:r>
        <w:t>treffenliche</w:t>
      </w:r>
      <w:proofErr w:type="spellEnd"/>
      <w:r>
        <w:t xml:space="preserve"> </w:t>
      </w:r>
      <w:proofErr w:type="spellStart"/>
      <w:r>
        <w:t>Predigete</w:t>
      </w:r>
      <w:proofErr w:type="spellEnd"/>
      <w:r>
        <w:t xml:space="preserve"> nach dem </w:t>
      </w:r>
      <w:proofErr w:type="spellStart"/>
      <w:r>
        <w:t>gesetz</w:t>
      </w:r>
      <w:proofErr w:type="spellEnd"/>
      <w:r>
        <w:t xml:space="preserve"> und Evangelio: Die Erste mag </w:t>
      </w:r>
      <w:proofErr w:type="spellStart"/>
      <w:r>
        <w:t>wol</w:t>
      </w:r>
      <w:proofErr w:type="spellEnd"/>
      <w:r>
        <w:t xml:space="preserve"> eine </w:t>
      </w:r>
      <w:proofErr w:type="spellStart"/>
      <w:r>
        <w:t>Gesetzpredigetheissen</w:t>
      </w:r>
      <w:proofErr w:type="spellEnd"/>
      <w:r>
        <w:t xml:space="preserve"> wider die Burger zu Jerusalem so der Propheten Jeremia und Hesekiel </w:t>
      </w:r>
      <w:proofErr w:type="spellStart"/>
      <w:r>
        <w:t>sampt</w:t>
      </w:r>
      <w:proofErr w:type="spellEnd"/>
      <w:r>
        <w:t xml:space="preserve"> der gefangenen zu Babel spotteten das sie </w:t>
      </w:r>
      <w:proofErr w:type="spellStart"/>
      <w:r>
        <w:t>williglich</w:t>
      </w:r>
      <w:proofErr w:type="spellEnd"/>
      <w:r>
        <w:t xml:space="preserve"> dem </w:t>
      </w:r>
      <w:proofErr w:type="spellStart"/>
      <w:r>
        <w:t>Babelschen</w:t>
      </w:r>
      <w:proofErr w:type="spellEnd"/>
      <w:r>
        <w:t xml:space="preserve"> </w:t>
      </w:r>
      <w:proofErr w:type="spellStart"/>
      <w:r>
        <w:t>Koenig</w:t>
      </w:r>
      <w:proofErr w:type="spellEnd"/>
      <w:r>
        <w:t xml:space="preserve"> sich </w:t>
      </w:r>
      <w:proofErr w:type="spellStart"/>
      <w:r>
        <w:t>unterworffen</w:t>
      </w:r>
      <w:proofErr w:type="spellEnd"/>
      <w:r>
        <w:t xml:space="preserve"> </w:t>
      </w:r>
      <w:proofErr w:type="spellStart"/>
      <w:r>
        <w:t>hetten</w:t>
      </w:r>
      <w:proofErr w:type="spellEnd"/>
      <w:r>
        <w:t xml:space="preserve"> nach der Propheten </w:t>
      </w:r>
      <w:proofErr w:type="spellStart"/>
      <w:r>
        <w:t>lere</w:t>
      </w:r>
      <w:proofErr w:type="spellEnd"/>
      <w:r>
        <w:t xml:space="preserve"> / sich aber </w:t>
      </w:r>
      <w:proofErr w:type="spellStart"/>
      <w:r>
        <w:t>selbs</w:t>
      </w:r>
      <w:proofErr w:type="spellEnd"/>
      <w:r>
        <w:t xml:space="preserve"> hielten </w:t>
      </w:r>
      <w:proofErr w:type="spellStart"/>
      <w:r>
        <w:t>fur</w:t>
      </w:r>
      <w:proofErr w:type="spellEnd"/>
      <w:r>
        <w:t xml:space="preserve"> Gottes Heiligen das sie den Propheten nicht </w:t>
      </w:r>
      <w:proofErr w:type="spellStart"/>
      <w:r>
        <w:t>gefolget</w:t>
      </w:r>
      <w:proofErr w:type="spellEnd"/>
      <w:r>
        <w:t xml:space="preserve"> </w:t>
      </w:r>
      <w:proofErr w:type="spellStart"/>
      <w:r>
        <w:t>hetten</w:t>
      </w:r>
      <w:proofErr w:type="spellEnd"/>
      <w:r>
        <w:t xml:space="preserve"> und zu Jerusalem blieben </w:t>
      </w:r>
      <w:proofErr w:type="spellStart"/>
      <w:r>
        <w:t>weren</w:t>
      </w:r>
      <w:proofErr w:type="spellEnd"/>
      <w:r>
        <w:t xml:space="preserve"> / </w:t>
      </w:r>
      <w:proofErr w:type="spellStart"/>
      <w:r>
        <w:t>vermaneten</w:t>
      </w:r>
      <w:proofErr w:type="spellEnd"/>
      <w:r>
        <w:t xml:space="preserve"> auch </w:t>
      </w:r>
      <w:proofErr w:type="spellStart"/>
      <w:r>
        <w:t>jderman</w:t>
      </w:r>
      <w:proofErr w:type="spellEnd"/>
      <w:r>
        <w:t xml:space="preserve"> den Propheten Jeremia und Hesekiel nicht </w:t>
      </w:r>
      <w:proofErr w:type="spellStart"/>
      <w:r>
        <w:t>zuglewben</w:t>
      </w:r>
      <w:proofErr w:type="spellEnd"/>
      <w:r>
        <w:t xml:space="preserve"> sondern den Pfaffen zu Jerusalem die wider sie </w:t>
      </w:r>
      <w:proofErr w:type="spellStart"/>
      <w:r>
        <w:t>predigeten</w:t>
      </w:r>
      <w:proofErr w:type="spellEnd"/>
      <w:r>
        <w:t xml:space="preserve"> </w:t>
      </w:r>
      <w:proofErr w:type="spellStart"/>
      <w:r>
        <w:t>zugehorchen</w:t>
      </w:r>
      <w:proofErr w:type="spellEnd"/>
      <w:r>
        <w:t xml:space="preserve"> / welchen Hesekiel </w:t>
      </w:r>
      <w:proofErr w:type="spellStart"/>
      <w:r>
        <w:t>verkundiget</w:t>
      </w:r>
      <w:proofErr w:type="spellEnd"/>
      <w:r>
        <w:t xml:space="preserve"> des </w:t>
      </w:r>
      <w:proofErr w:type="spellStart"/>
      <w:r>
        <w:t>Gesetzs</w:t>
      </w:r>
      <w:proofErr w:type="spellEnd"/>
      <w:r>
        <w:t xml:space="preserve"> fluch und alles </w:t>
      </w:r>
      <w:proofErr w:type="spellStart"/>
      <w:r>
        <w:t>hertzenleid</w:t>
      </w:r>
      <w:proofErr w:type="spellEnd"/>
      <w:r>
        <w:t xml:space="preserve"> nach </w:t>
      </w:r>
      <w:proofErr w:type="spellStart"/>
      <w:r>
        <w:t>Gottlichen</w:t>
      </w:r>
      <w:proofErr w:type="spellEnd"/>
      <w:r>
        <w:t xml:space="preserve"> </w:t>
      </w:r>
      <w:proofErr w:type="spellStart"/>
      <w:r>
        <w:t>verheissungen</w:t>
      </w:r>
      <w:proofErr w:type="spellEnd"/>
      <w:r>
        <w:t xml:space="preserve"> </w:t>
      </w:r>
      <w:proofErr w:type="spellStart"/>
      <w:r>
        <w:t>gescheen</w:t>
      </w:r>
      <w:proofErr w:type="spellEnd"/>
      <w:r>
        <w:t xml:space="preserve"> durch Jeremia: Die Andere predigt mag </w:t>
      </w:r>
      <w:proofErr w:type="spellStart"/>
      <w:r>
        <w:t>wol</w:t>
      </w:r>
      <w:proofErr w:type="spellEnd"/>
      <w:r>
        <w:t xml:space="preserve"> Evangelisch </w:t>
      </w:r>
      <w:proofErr w:type="spellStart"/>
      <w:r>
        <w:t>genennet</w:t>
      </w:r>
      <w:proofErr w:type="spellEnd"/>
      <w:r>
        <w:t xml:space="preserve"> werden als </w:t>
      </w:r>
      <w:proofErr w:type="spellStart"/>
      <w:r>
        <w:t>gescheen</w:t>
      </w:r>
      <w:proofErr w:type="spellEnd"/>
      <w:r>
        <w:t xml:space="preserve"> von CHRISTI Reich zu </w:t>
      </w:r>
      <w:proofErr w:type="spellStart"/>
      <w:r>
        <w:t>trost</w:t>
      </w:r>
      <w:proofErr w:type="spellEnd"/>
      <w:r>
        <w:t xml:space="preserve"> den gefangenen zu Babel / welchen der Prophet </w:t>
      </w:r>
      <w:proofErr w:type="spellStart"/>
      <w:r>
        <w:t>verheisset</w:t>
      </w:r>
      <w:proofErr w:type="spellEnd"/>
      <w:r>
        <w:t xml:space="preserve"> nicht alleine die </w:t>
      </w:r>
      <w:proofErr w:type="spellStart"/>
      <w:r>
        <w:t>leiplich</w:t>
      </w:r>
      <w:proofErr w:type="spellEnd"/>
      <w:r>
        <w:t xml:space="preserve"> </w:t>
      </w:r>
      <w:proofErr w:type="spellStart"/>
      <w:r>
        <w:t>erloesung</w:t>
      </w:r>
      <w:proofErr w:type="spellEnd"/>
      <w:r>
        <w:t xml:space="preserve"> aus dem Babylonischen </w:t>
      </w:r>
      <w:proofErr w:type="spellStart"/>
      <w:r>
        <w:t>gefengnis</w:t>
      </w:r>
      <w:proofErr w:type="spellEnd"/>
      <w:r>
        <w:t xml:space="preserve"> und </w:t>
      </w:r>
      <w:proofErr w:type="spellStart"/>
      <w:r>
        <w:t>heimfart</w:t>
      </w:r>
      <w:proofErr w:type="spellEnd"/>
      <w:r>
        <w:t xml:space="preserve"> ins </w:t>
      </w:r>
      <w:proofErr w:type="spellStart"/>
      <w:r>
        <w:t>Juedischeland</w:t>
      </w:r>
      <w:proofErr w:type="spellEnd"/>
      <w:r>
        <w:t xml:space="preserve"> durch </w:t>
      </w:r>
      <w:proofErr w:type="spellStart"/>
      <w:r>
        <w:t>Cyrum</w:t>
      </w:r>
      <w:proofErr w:type="spellEnd"/>
      <w:r>
        <w:t xml:space="preserve"> </w:t>
      </w:r>
      <w:proofErr w:type="spellStart"/>
      <w:r>
        <w:t>gescheen</w:t>
      </w:r>
      <w:proofErr w:type="spellEnd"/>
      <w:r>
        <w:t xml:space="preserve"> / Sondern auch die Geistlich </w:t>
      </w:r>
      <w:proofErr w:type="spellStart"/>
      <w:r>
        <w:t>erloesung</w:t>
      </w:r>
      <w:proofErr w:type="spellEnd"/>
      <w:r>
        <w:t xml:space="preserve"> aus des </w:t>
      </w:r>
      <w:proofErr w:type="spellStart"/>
      <w:r>
        <w:t>teuffels</w:t>
      </w:r>
      <w:proofErr w:type="spellEnd"/>
      <w:r>
        <w:t xml:space="preserve"> Reich und </w:t>
      </w:r>
      <w:proofErr w:type="spellStart"/>
      <w:r>
        <w:t>heimfart</w:t>
      </w:r>
      <w:proofErr w:type="spellEnd"/>
      <w:r>
        <w:t xml:space="preserve"> ins </w:t>
      </w:r>
      <w:proofErr w:type="spellStart"/>
      <w:r>
        <w:t>Himelreich</w:t>
      </w:r>
      <w:proofErr w:type="spellEnd"/>
      <w:r>
        <w:t xml:space="preserve"> und ewige leben durch CHRISTUM </w:t>
      </w:r>
      <w:proofErr w:type="spellStart"/>
      <w:r>
        <w:t>gescheen</w:t>
      </w:r>
      <w:proofErr w:type="spellEnd"/>
      <w:r>
        <w:t xml:space="preserve">. So last uns das Capitel nach den </w:t>
      </w:r>
      <w:proofErr w:type="spellStart"/>
      <w:r>
        <w:t>zwoen</w:t>
      </w:r>
      <w:proofErr w:type="spellEnd"/>
      <w:r>
        <w:t xml:space="preserve"> </w:t>
      </w:r>
      <w:proofErr w:type="spellStart"/>
      <w:r>
        <w:t>Predigeten</w:t>
      </w:r>
      <w:proofErr w:type="spellEnd"/>
      <w:r>
        <w:t xml:space="preserve"> in zweie stucke teilen und </w:t>
      </w:r>
      <w:proofErr w:type="spellStart"/>
      <w:r>
        <w:t>erzelen</w:t>
      </w:r>
      <w:proofErr w:type="spellEnd"/>
      <w:r>
        <w:t xml:space="preserve">: </w:t>
      </w:r>
    </w:p>
    <w:p w14:paraId="44A9F9CB" w14:textId="77777777" w:rsidR="00524C8D" w:rsidRDefault="00524C8D" w:rsidP="00524C8D">
      <w:pPr>
        <w:pStyle w:val="StandardWeb"/>
      </w:pPr>
      <w:r>
        <w:t xml:space="preserve">In der Ersten wie und </w:t>
      </w:r>
      <w:proofErr w:type="spellStart"/>
      <w:r>
        <w:t>warumb</w:t>
      </w:r>
      <w:proofErr w:type="spellEnd"/>
      <w:r>
        <w:t xml:space="preserve"> Hesekiel beweget wird zu weissagen von der </w:t>
      </w:r>
      <w:proofErr w:type="spellStart"/>
      <w:r>
        <w:t>verstorunge</w:t>
      </w:r>
      <w:proofErr w:type="spellEnd"/>
      <w:r>
        <w:t xml:space="preserve"> Jerusalem. In der andern was Hesekiel beweget vom Reich CHRISTI </w:t>
      </w:r>
      <w:proofErr w:type="spellStart"/>
      <w:r>
        <w:t>zuweissagen</w:t>
      </w:r>
      <w:proofErr w:type="spellEnd"/>
      <w:r>
        <w:t xml:space="preserve"> und wie er CHRISTI Reich beschreibet. </w:t>
      </w:r>
    </w:p>
    <w:p w14:paraId="47E0AB4D" w14:textId="77777777" w:rsidR="00524C8D" w:rsidRDefault="00524C8D" w:rsidP="00524C8D">
      <w:pPr>
        <w:pStyle w:val="StandardWeb"/>
      </w:pPr>
      <w:r>
        <w:rPr>
          <w:rStyle w:val="Fett"/>
          <w:rFonts w:eastAsiaTheme="majorEastAsia"/>
        </w:rPr>
        <w:t xml:space="preserve">Und mich hub ein wind </w:t>
      </w:r>
      <w:proofErr w:type="spellStart"/>
      <w:r>
        <w:rPr>
          <w:rStyle w:val="Fett"/>
          <w:rFonts w:eastAsiaTheme="majorEastAsia"/>
        </w:rPr>
        <w:t>auff</w:t>
      </w:r>
      <w:proofErr w:type="spellEnd"/>
      <w:r>
        <w:rPr>
          <w:rStyle w:val="Fett"/>
          <w:rFonts w:eastAsiaTheme="majorEastAsia"/>
        </w:rPr>
        <w:t xml:space="preserve"> und bracht mich zum </w:t>
      </w:r>
      <w:proofErr w:type="spellStart"/>
      <w:r>
        <w:rPr>
          <w:rStyle w:val="Fett"/>
          <w:rFonts w:eastAsiaTheme="majorEastAsia"/>
        </w:rPr>
        <w:t>thor</w:t>
      </w:r>
      <w:proofErr w:type="spellEnd"/>
      <w:r>
        <w:rPr>
          <w:rStyle w:val="Fett"/>
          <w:rFonts w:eastAsiaTheme="majorEastAsia"/>
        </w:rPr>
        <w:t xml:space="preserve"> am hause des </w:t>
      </w:r>
      <w:proofErr w:type="spellStart"/>
      <w:r>
        <w:rPr>
          <w:rStyle w:val="Fett"/>
          <w:rFonts w:eastAsiaTheme="majorEastAsia"/>
        </w:rPr>
        <w:t>Hern</w:t>
      </w:r>
      <w:proofErr w:type="spellEnd"/>
      <w:r>
        <w:rPr>
          <w:rStyle w:val="Fett"/>
          <w:rFonts w:eastAsiaTheme="majorEastAsia"/>
        </w:rPr>
        <w:t xml:space="preserve"> das gegen morgen </w:t>
      </w:r>
      <w:proofErr w:type="spellStart"/>
      <w:r>
        <w:rPr>
          <w:rStyle w:val="Fett"/>
          <w:rFonts w:eastAsiaTheme="majorEastAsia"/>
        </w:rPr>
        <w:t>sihet</w:t>
      </w:r>
      <w:proofErr w:type="spellEnd"/>
      <w:r>
        <w:rPr>
          <w:rStyle w:val="Fett"/>
          <w:rFonts w:eastAsiaTheme="majorEastAsia"/>
        </w:rPr>
        <w:t xml:space="preserve">: und </w:t>
      </w:r>
      <w:proofErr w:type="spellStart"/>
      <w:r>
        <w:rPr>
          <w:rStyle w:val="Fett"/>
          <w:rFonts w:eastAsiaTheme="majorEastAsia"/>
        </w:rPr>
        <w:t>sihe</w:t>
      </w:r>
      <w:proofErr w:type="spellEnd"/>
      <w:r>
        <w:rPr>
          <w:rStyle w:val="Fett"/>
          <w:rFonts w:eastAsiaTheme="majorEastAsia"/>
        </w:rPr>
        <w:t xml:space="preserve"> unter dem </w:t>
      </w:r>
      <w:proofErr w:type="spellStart"/>
      <w:r>
        <w:rPr>
          <w:rStyle w:val="Fett"/>
          <w:rFonts w:eastAsiaTheme="majorEastAsia"/>
        </w:rPr>
        <w:t>thor</w:t>
      </w:r>
      <w:proofErr w:type="spellEnd"/>
      <w:r>
        <w:rPr>
          <w:rStyle w:val="Fett"/>
          <w:rFonts w:eastAsiaTheme="majorEastAsia"/>
        </w:rPr>
        <w:t xml:space="preserve"> waren </w:t>
      </w:r>
      <w:proofErr w:type="spellStart"/>
      <w:r>
        <w:rPr>
          <w:rStyle w:val="Fett"/>
          <w:rFonts w:eastAsiaTheme="majorEastAsia"/>
        </w:rPr>
        <w:t>fuenffundzwentzig</w:t>
      </w:r>
      <w:proofErr w:type="spellEnd"/>
      <w:r>
        <w:rPr>
          <w:rStyle w:val="Fett"/>
          <w:rFonts w:eastAsiaTheme="majorEastAsia"/>
        </w:rPr>
        <w:t xml:space="preserve"> </w:t>
      </w:r>
      <w:proofErr w:type="spellStart"/>
      <w:r>
        <w:rPr>
          <w:rStyle w:val="Fett"/>
          <w:rFonts w:eastAsiaTheme="majorEastAsia"/>
        </w:rPr>
        <w:t>Menner</w:t>
      </w:r>
      <w:proofErr w:type="spellEnd"/>
      <w:r>
        <w:rPr>
          <w:rStyle w:val="Fett"/>
          <w:rFonts w:eastAsiaTheme="majorEastAsia"/>
        </w:rPr>
        <w:t xml:space="preserve"> / und ich </w:t>
      </w:r>
      <w:proofErr w:type="spellStart"/>
      <w:r>
        <w:rPr>
          <w:rStyle w:val="Fett"/>
          <w:rFonts w:eastAsiaTheme="majorEastAsia"/>
        </w:rPr>
        <w:t>sahe</w:t>
      </w:r>
      <w:proofErr w:type="spellEnd"/>
      <w:r>
        <w:rPr>
          <w:rStyle w:val="Fett"/>
          <w:rFonts w:eastAsiaTheme="majorEastAsia"/>
        </w:rPr>
        <w:t xml:space="preserve"> unter </w:t>
      </w:r>
      <w:proofErr w:type="spellStart"/>
      <w:r>
        <w:rPr>
          <w:rStyle w:val="Fett"/>
          <w:rFonts w:eastAsiaTheme="majorEastAsia"/>
        </w:rPr>
        <w:t>jnen</w:t>
      </w:r>
      <w:proofErr w:type="spellEnd"/>
      <w:r>
        <w:rPr>
          <w:rStyle w:val="Fett"/>
          <w:rFonts w:eastAsiaTheme="majorEastAsia"/>
        </w:rPr>
        <w:t xml:space="preserve"> </w:t>
      </w:r>
      <w:proofErr w:type="spellStart"/>
      <w:r>
        <w:rPr>
          <w:rStyle w:val="Fett"/>
          <w:rFonts w:eastAsiaTheme="majorEastAsia"/>
        </w:rPr>
        <w:t>Jesania</w:t>
      </w:r>
      <w:proofErr w:type="spellEnd"/>
      <w:r>
        <w:rPr>
          <w:rStyle w:val="Fett"/>
          <w:rFonts w:eastAsiaTheme="majorEastAsia"/>
        </w:rPr>
        <w:t xml:space="preserve"> den Son </w:t>
      </w:r>
      <w:proofErr w:type="spellStart"/>
      <w:r>
        <w:rPr>
          <w:rStyle w:val="Fett"/>
          <w:rFonts w:eastAsiaTheme="majorEastAsia"/>
        </w:rPr>
        <w:t>Asur</w:t>
      </w:r>
      <w:proofErr w:type="spellEnd"/>
      <w:r>
        <w:rPr>
          <w:rStyle w:val="Fett"/>
          <w:rFonts w:eastAsiaTheme="majorEastAsia"/>
        </w:rPr>
        <w:t xml:space="preserve"> und </w:t>
      </w:r>
      <w:proofErr w:type="spellStart"/>
      <w:r>
        <w:rPr>
          <w:rStyle w:val="Fett"/>
          <w:rFonts w:eastAsiaTheme="majorEastAsia"/>
        </w:rPr>
        <w:t>Platia</w:t>
      </w:r>
      <w:proofErr w:type="spellEnd"/>
      <w:r>
        <w:rPr>
          <w:rStyle w:val="Fett"/>
          <w:rFonts w:eastAsiaTheme="majorEastAsia"/>
        </w:rPr>
        <w:t xml:space="preserve"> den Son </w:t>
      </w:r>
      <w:proofErr w:type="spellStart"/>
      <w:r>
        <w:rPr>
          <w:rStyle w:val="Fett"/>
          <w:rFonts w:eastAsiaTheme="majorEastAsia"/>
        </w:rPr>
        <w:t>Banaia</w:t>
      </w:r>
      <w:proofErr w:type="spellEnd"/>
      <w:r>
        <w:rPr>
          <w:rStyle w:val="Fett"/>
          <w:rFonts w:eastAsiaTheme="majorEastAsia"/>
        </w:rPr>
        <w:t xml:space="preserve"> die </w:t>
      </w:r>
      <w:proofErr w:type="spellStart"/>
      <w:r>
        <w:rPr>
          <w:rStyle w:val="Fett"/>
          <w:rFonts w:eastAsiaTheme="majorEastAsia"/>
        </w:rPr>
        <w:t>Fuersten</w:t>
      </w:r>
      <w:proofErr w:type="spellEnd"/>
      <w:r>
        <w:rPr>
          <w:rStyle w:val="Fett"/>
          <w:rFonts w:eastAsiaTheme="majorEastAsia"/>
        </w:rPr>
        <w:t xml:space="preserve"> im </w:t>
      </w:r>
      <w:proofErr w:type="spellStart"/>
      <w:r>
        <w:rPr>
          <w:rStyle w:val="Fett"/>
          <w:rFonts w:eastAsiaTheme="majorEastAsia"/>
        </w:rPr>
        <w:t>volck</w:t>
      </w:r>
      <w:proofErr w:type="spellEnd"/>
      <w:r>
        <w:rPr>
          <w:rStyle w:val="Fett"/>
          <w:rFonts w:eastAsiaTheme="majorEastAsia"/>
        </w:rPr>
        <w:t xml:space="preserve">. Und er sprach zu mir / Menschen Kind: </w:t>
      </w:r>
      <w:proofErr w:type="spellStart"/>
      <w:r>
        <w:rPr>
          <w:rStyle w:val="Fett"/>
          <w:rFonts w:eastAsiaTheme="majorEastAsia"/>
        </w:rPr>
        <w:t>Dise</w:t>
      </w:r>
      <w:proofErr w:type="spellEnd"/>
      <w:r>
        <w:rPr>
          <w:rStyle w:val="Fett"/>
          <w:rFonts w:eastAsiaTheme="majorEastAsia"/>
        </w:rPr>
        <w:t xml:space="preserve"> </w:t>
      </w:r>
      <w:proofErr w:type="spellStart"/>
      <w:r>
        <w:rPr>
          <w:rStyle w:val="Fett"/>
          <w:rFonts w:eastAsiaTheme="majorEastAsia"/>
        </w:rPr>
        <w:t>leute</w:t>
      </w:r>
      <w:proofErr w:type="spellEnd"/>
      <w:r>
        <w:rPr>
          <w:rStyle w:val="Fett"/>
          <w:rFonts w:eastAsiaTheme="majorEastAsia"/>
        </w:rPr>
        <w:t xml:space="preserve"> haben unselige </w:t>
      </w:r>
      <w:proofErr w:type="spellStart"/>
      <w:r>
        <w:rPr>
          <w:rStyle w:val="Fett"/>
          <w:rFonts w:eastAsiaTheme="majorEastAsia"/>
        </w:rPr>
        <w:t>gedancken</w:t>
      </w:r>
      <w:proofErr w:type="spellEnd"/>
      <w:r>
        <w:rPr>
          <w:rStyle w:val="Fett"/>
          <w:rFonts w:eastAsiaTheme="majorEastAsia"/>
        </w:rPr>
        <w:t xml:space="preserve"> und </w:t>
      </w:r>
      <w:proofErr w:type="spellStart"/>
      <w:r>
        <w:rPr>
          <w:rStyle w:val="Fett"/>
          <w:rFonts w:eastAsiaTheme="majorEastAsia"/>
        </w:rPr>
        <w:t>schedliche</w:t>
      </w:r>
      <w:proofErr w:type="spellEnd"/>
      <w:r>
        <w:rPr>
          <w:rStyle w:val="Fett"/>
          <w:rFonts w:eastAsiaTheme="majorEastAsia"/>
        </w:rPr>
        <w:t xml:space="preserve"> </w:t>
      </w:r>
      <w:proofErr w:type="spellStart"/>
      <w:r>
        <w:rPr>
          <w:rStyle w:val="Fett"/>
          <w:rFonts w:eastAsiaTheme="majorEastAsia"/>
        </w:rPr>
        <w:t>radschlege</w:t>
      </w:r>
      <w:proofErr w:type="spellEnd"/>
      <w:r>
        <w:rPr>
          <w:rStyle w:val="Fett"/>
          <w:rFonts w:eastAsiaTheme="majorEastAsia"/>
        </w:rPr>
        <w:t xml:space="preserve"> in </w:t>
      </w:r>
      <w:proofErr w:type="spellStart"/>
      <w:r>
        <w:rPr>
          <w:rStyle w:val="Fett"/>
          <w:rFonts w:eastAsiaTheme="majorEastAsia"/>
        </w:rPr>
        <w:t>diser</w:t>
      </w:r>
      <w:proofErr w:type="spellEnd"/>
      <w:r>
        <w:rPr>
          <w:rStyle w:val="Fett"/>
          <w:rFonts w:eastAsiaTheme="majorEastAsia"/>
        </w:rPr>
        <w:t xml:space="preserve"> stad / denn sie sprechen / es ist nicht so nahe / last uns hur </w:t>
      </w:r>
      <w:proofErr w:type="spellStart"/>
      <w:r>
        <w:rPr>
          <w:rStyle w:val="Fett"/>
          <w:rFonts w:eastAsiaTheme="majorEastAsia"/>
        </w:rPr>
        <w:t>heuser</w:t>
      </w:r>
      <w:proofErr w:type="spellEnd"/>
      <w:r>
        <w:rPr>
          <w:rStyle w:val="Fett"/>
          <w:rFonts w:eastAsiaTheme="majorEastAsia"/>
        </w:rPr>
        <w:t xml:space="preserve"> </w:t>
      </w:r>
      <w:proofErr w:type="spellStart"/>
      <w:r>
        <w:rPr>
          <w:rStyle w:val="Fett"/>
          <w:rFonts w:eastAsiaTheme="majorEastAsia"/>
        </w:rPr>
        <w:t>bawen</w:t>
      </w:r>
      <w:proofErr w:type="spellEnd"/>
      <w:r>
        <w:rPr>
          <w:rStyle w:val="Fett"/>
          <w:rFonts w:eastAsiaTheme="majorEastAsia"/>
        </w:rPr>
        <w:t xml:space="preserve"> / sie ist der </w:t>
      </w:r>
      <w:proofErr w:type="spellStart"/>
      <w:r>
        <w:rPr>
          <w:rStyle w:val="Fett"/>
          <w:rFonts w:eastAsiaTheme="majorEastAsia"/>
        </w:rPr>
        <w:t>topff</w:t>
      </w:r>
      <w:proofErr w:type="spellEnd"/>
      <w:r>
        <w:rPr>
          <w:rStyle w:val="Fett"/>
          <w:rFonts w:eastAsiaTheme="majorEastAsia"/>
        </w:rPr>
        <w:t xml:space="preserve"> so sind wir das </w:t>
      </w:r>
      <w:proofErr w:type="spellStart"/>
      <w:r>
        <w:rPr>
          <w:rStyle w:val="Fett"/>
          <w:rFonts w:eastAsiaTheme="majorEastAsia"/>
        </w:rPr>
        <w:t>fleisch</w:t>
      </w:r>
      <w:proofErr w:type="spellEnd"/>
      <w:r>
        <w:rPr>
          <w:rStyle w:val="Fett"/>
          <w:rFonts w:eastAsiaTheme="majorEastAsia"/>
        </w:rPr>
        <w:t xml:space="preserve">. </w:t>
      </w:r>
      <w:proofErr w:type="spellStart"/>
      <w:r>
        <w:rPr>
          <w:rStyle w:val="Fett"/>
          <w:rFonts w:eastAsiaTheme="majorEastAsia"/>
        </w:rPr>
        <w:t>Darumb</w:t>
      </w:r>
      <w:proofErr w:type="spellEnd"/>
      <w:r>
        <w:rPr>
          <w:rStyle w:val="Fett"/>
          <w:rFonts w:eastAsiaTheme="majorEastAsia"/>
        </w:rPr>
        <w:t xml:space="preserve"> </w:t>
      </w:r>
      <w:proofErr w:type="spellStart"/>
      <w:r>
        <w:rPr>
          <w:rStyle w:val="Fett"/>
          <w:rFonts w:eastAsiaTheme="majorEastAsia"/>
        </w:rPr>
        <w:t>soltu</w:t>
      </w:r>
      <w:proofErr w:type="spellEnd"/>
      <w:r>
        <w:rPr>
          <w:rStyle w:val="Fett"/>
          <w:rFonts w:eastAsiaTheme="majorEastAsia"/>
        </w:rPr>
        <w:t xml:space="preserve"> Menschen Kind wider sie weissagen / Und der Geist des </w:t>
      </w:r>
      <w:proofErr w:type="spellStart"/>
      <w:r>
        <w:rPr>
          <w:rStyle w:val="Fett"/>
          <w:rFonts w:eastAsiaTheme="majorEastAsia"/>
        </w:rPr>
        <w:t>Hern</w:t>
      </w:r>
      <w:proofErr w:type="spellEnd"/>
      <w:r>
        <w:rPr>
          <w:rStyle w:val="Fett"/>
          <w:rFonts w:eastAsiaTheme="majorEastAsia"/>
        </w:rPr>
        <w:t xml:space="preserve"> fiel </w:t>
      </w:r>
      <w:proofErr w:type="spellStart"/>
      <w:r>
        <w:rPr>
          <w:rStyle w:val="Fett"/>
          <w:rFonts w:eastAsiaTheme="majorEastAsia"/>
        </w:rPr>
        <w:t>auff</w:t>
      </w:r>
      <w:proofErr w:type="spellEnd"/>
      <w:r>
        <w:rPr>
          <w:rStyle w:val="Fett"/>
          <w:rFonts w:eastAsiaTheme="majorEastAsia"/>
        </w:rPr>
        <w:t xml:space="preserve"> mich und sprach zu mir / Sprich so saget der Herr: </w:t>
      </w:r>
      <w:proofErr w:type="spellStart"/>
      <w:r>
        <w:rPr>
          <w:rStyle w:val="Fett"/>
          <w:rFonts w:eastAsiaTheme="majorEastAsia"/>
        </w:rPr>
        <w:t>jr</w:t>
      </w:r>
      <w:proofErr w:type="spellEnd"/>
      <w:r>
        <w:rPr>
          <w:rStyle w:val="Fett"/>
          <w:rFonts w:eastAsiaTheme="majorEastAsia"/>
        </w:rPr>
        <w:t xml:space="preserve"> vom haus Israel habt also </w:t>
      </w:r>
      <w:proofErr w:type="spellStart"/>
      <w:r>
        <w:rPr>
          <w:rStyle w:val="Fett"/>
          <w:rFonts w:eastAsiaTheme="majorEastAsia"/>
        </w:rPr>
        <w:t>gered</w:t>
      </w:r>
      <w:proofErr w:type="spellEnd"/>
      <w:r>
        <w:rPr>
          <w:rStyle w:val="Fett"/>
          <w:rFonts w:eastAsiaTheme="majorEastAsia"/>
        </w:rPr>
        <w:t xml:space="preserve"> und </w:t>
      </w:r>
      <w:proofErr w:type="spellStart"/>
      <w:r>
        <w:rPr>
          <w:rStyle w:val="Fett"/>
          <w:rFonts w:eastAsiaTheme="majorEastAsia"/>
        </w:rPr>
        <w:t>ewres</w:t>
      </w:r>
      <w:proofErr w:type="spellEnd"/>
      <w:r>
        <w:rPr>
          <w:rStyle w:val="Fett"/>
          <w:rFonts w:eastAsiaTheme="majorEastAsia"/>
        </w:rPr>
        <w:t xml:space="preserve"> </w:t>
      </w:r>
      <w:proofErr w:type="spellStart"/>
      <w:r>
        <w:rPr>
          <w:rStyle w:val="Fett"/>
          <w:rFonts w:eastAsiaTheme="majorEastAsia"/>
        </w:rPr>
        <w:t>geistes</w:t>
      </w:r>
      <w:proofErr w:type="spellEnd"/>
      <w:r>
        <w:rPr>
          <w:rStyle w:val="Fett"/>
          <w:rFonts w:eastAsiaTheme="majorEastAsia"/>
        </w:rPr>
        <w:t xml:space="preserve"> </w:t>
      </w:r>
      <w:proofErr w:type="spellStart"/>
      <w:r>
        <w:rPr>
          <w:rStyle w:val="Fett"/>
          <w:rFonts w:eastAsiaTheme="majorEastAsia"/>
        </w:rPr>
        <w:t>gedancken</w:t>
      </w:r>
      <w:proofErr w:type="spellEnd"/>
      <w:r>
        <w:rPr>
          <w:rStyle w:val="Fett"/>
          <w:rFonts w:eastAsiaTheme="majorEastAsia"/>
        </w:rPr>
        <w:t xml:space="preserve"> kenne ich </w:t>
      </w:r>
      <w:proofErr w:type="spellStart"/>
      <w:r>
        <w:rPr>
          <w:rStyle w:val="Fett"/>
          <w:rFonts w:eastAsiaTheme="majorEastAsia"/>
        </w:rPr>
        <w:t>wol</w:t>
      </w:r>
      <w:proofErr w:type="spellEnd"/>
      <w:r>
        <w:rPr>
          <w:rStyle w:val="Fett"/>
          <w:rFonts w:eastAsiaTheme="majorEastAsia"/>
        </w:rPr>
        <w:t xml:space="preserve">. </w:t>
      </w:r>
      <w:proofErr w:type="spellStart"/>
      <w:r>
        <w:rPr>
          <w:rStyle w:val="Fett"/>
          <w:rFonts w:eastAsiaTheme="majorEastAsia"/>
        </w:rPr>
        <w:t>Ir</w:t>
      </w:r>
      <w:proofErr w:type="spellEnd"/>
      <w:r>
        <w:rPr>
          <w:rStyle w:val="Fett"/>
          <w:rFonts w:eastAsiaTheme="majorEastAsia"/>
        </w:rPr>
        <w:t xml:space="preserve"> habt viel erschlagen in </w:t>
      </w:r>
      <w:proofErr w:type="spellStart"/>
      <w:r>
        <w:rPr>
          <w:rStyle w:val="Fett"/>
          <w:rFonts w:eastAsiaTheme="majorEastAsia"/>
        </w:rPr>
        <w:t>diser</w:t>
      </w:r>
      <w:proofErr w:type="spellEnd"/>
      <w:r>
        <w:rPr>
          <w:rStyle w:val="Fett"/>
          <w:rFonts w:eastAsiaTheme="majorEastAsia"/>
        </w:rPr>
        <w:t xml:space="preserve"> stad und </w:t>
      </w:r>
      <w:proofErr w:type="spellStart"/>
      <w:r>
        <w:rPr>
          <w:rStyle w:val="Fett"/>
          <w:rFonts w:eastAsiaTheme="majorEastAsia"/>
        </w:rPr>
        <w:t>jre</w:t>
      </w:r>
      <w:proofErr w:type="spellEnd"/>
      <w:r>
        <w:rPr>
          <w:rStyle w:val="Fett"/>
          <w:rFonts w:eastAsiaTheme="majorEastAsia"/>
        </w:rPr>
        <w:t xml:space="preserve"> </w:t>
      </w:r>
      <w:proofErr w:type="spellStart"/>
      <w:r>
        <w:rPr>
          <w:rStyle w:val="Fett"/>
          <w:rFonts w:eastAsiaTheme="majorEastAsia"/>
        </w:rPr>
        <w:t>gassen</w:t>
      </w:r>
      <w:proofErr w:type="spellEnd"/>
      <w:r>
        <w:rPr>
          <w:rStyle w:val="Fett"/>
          <w:rFonts w:eastAsiaTheme="majorEastAsia"/>
        </w:rPr>
        <w:t xml:space="preserve"> liegen voller todten. </w:t>
      </w:r>
      <w:proofErr w:type="spellStart"/>
      <w:r>
        <w:rPr>
          <w:rStyle w:val="Fett"/>
          <w:rFonts w:eastAsiaTheme="majorEastAsia"/>
        </w:rPr>
        <w:t>Darumb</w:t>
      </w:r>
      <w:proofErr w:type="spellEnd"/>
      <w:r>
        <w:rPr>
          <w:rStyle w:val="Fett"/>
          <w:rFonts w:eastAsiaTheme="majorEastAsia"/>
        </w:rPr>
        <w:t xml:space="preserve"> spricht der Herr Herr also: Die </w:t>
      </w:r>
      <w:proofErr w:type="spellStart"/>
      <w:r>
        <w:rPr>
          <w:rStyle w:val="Fett"/>
          <w:rFonts w:eastAsiaTheme="majorEastAsia"/>
        </w:rPr>
        <w:t>jr</w:t>
      </w:r>
      <w:proofErr w:type="spellEnd"/>
      <w:r>
        <w:rPr>
          <w:rStyle w:val="Fett"/>
          <w:rFonts w:eastAsiaTheme="majorEastAsia"/>
        </w:rPr>
        <w:t xml:space="preserve"> drinnen </w:t>
      </w:r>
      <w:proofErr w:type="spellStart"/>
      <w:r>
        <w:rPr>
          <w:rStyle w:val="Fett"/>
          <w:rFonts w:eastAsiaTheme="majorEastAsia"/>
        </w:rPr>
        <w:t>getoedtet</w:t>
      </w:r>
      <w:proofErr w:type="spellEnd"/>
      <w:r>
        <w:rPr>
          <w:rStyle w:val="Fett"/>
          <w:rFonts w:eastAsiaTheme="majorEastAsia"/>
        </w:rPr>
        <w:t xml:space="preserve"> habt die sind das </w:t>
      </w:r>
      <w:proofErr w:type="spellStart"/>
      <w:r>
        <w:rPr>
          <w:rStyle w:val="Fett"/>
          <w:rFonts w:eastAsiaTheme="majorEastAsia"/>
        </w:rPr>
        <w:t>fleisch</w:t>
      </w:r>
      <w:proofErr w:type="spellEnd"/>
      <w:r>
        <w:rPr>
          <w:rStyle w:val="Fett"/>
          <w:rFonts w:eastAsiaTheme="majorEastAsia"/>
        </w:rPr>
        <w:t xml:space="preserve"> und sie ist der </w:t>
      </w:r>
      <w:proofErr w:type="spellStart"/>
      <w:r>
        <w:rPr>
          <w:rStyle w:val="Fett"/>
          <w:rFonts w:eastAsiaTheme="majorEastAsia"/>
        </w:rPr>
        <w:t>topff</w:t>
      </w:r>
      <w:proofErr w:type="spellEnd"/>
      <w:r>
        <w:rPr>
          <w:rStyle w:val="Fett"/>
          <w:rFonts w:eastAsiaTheme="majorEastAsia"/>
        </w:rPr>
        <w:t xml:space="preserve"> aber </w:t>
      </w:r>
      <w:proofErr w:type="spellStart"/>
      <w:r>
        <w:rPr>
          <w:rStyle w:val="Fett"/>
          <w:rFonts w:eastAsiaTheme="majorEastAsia"/>
        </w:rPr>
        <w:t>jr</w:t>
      </w:r>
      <w:proofErr w:type="spellEnd"/>
      <w:r>
        <w:rPr>
          <w:rStyle w:val="Fett"/>
          <w:rFonts w:eastAsiaTheme="majorEastAsia"/>
        </w:rPr>
        <w:t xml:space="preserve"> </w:t>
      </w:r>
      <w:proofErr w:type="spellStart"/>
      <w:r>
        <w:rPr>
          <w:rStyle w:val="Fett"/>
          <w:rFonts w:eastAsiaTheme="majorEastAsia"/>
        </w:rPr>
        <w:t>musset</w:t>
      </w:r>
      <w:proofErr w:type="spellEnd"/>
      <w:r>
        <w:rPr>
          <w:rStyle w:val="Fett"/>
          <w:rFonts w:eastAsiaTheme="majorEastAsia"/>
        </w:rPr>
        <w:t xml:space="preserve"> hinaus. Das </w:t>
      </w:r>
      <w:proofErr w:type="spellStart"/>
      <w:r>
        <w:rPr>
          <w:rStyle w:val="Fett"/>
          <w:rFonts w:eastAsiaTheme="majorEastAsia"/>
        </w:rPr>
        <w:t>schwerd</w:t>
      </w:r>
      <w:proofErr w:type="spellEnd"/>
      <w:r>
        <w:rPr>
          <w:rStyle w:val="Fett"/>
          <w:rFonts w:eastAsiaTheme="majorEastAsia"/>
        </w:rPr>
        <w:t xml:space="preserve"> das </w:t>
      </w:r>
      <w:proofErr w:type="spellStart"/>
      <w:r>
        <w:rPr>
          <w:rStyle w:val="Fett"/>
          <w:rFonts w:eastAsiaTheme="majorEastAsia"/>
        </w:rPr>
        <w:t>jr</w:t>
      </w:r>
      <w:proofErr w:type="spellEnd"/>
      <w:r>
        <w:rPr>
          <w:rStyle w:val="Fett"/>
          <w:rFonts w:eastAsiaTheme="majorEastAsia"/>
        </w:rPr>
        <w:t xml:space="preserve"> furchtet </w:t>
      </w:r>
      <w:proofErr w:type="spellStart"/>
      <w:r>
        <w:rPr>
          <w:rStyle w:val="Fett"/>
          <w:rFonts w:eastAsiaTheme="majorEastAsia"/>
        </w:rPr>
        <w:t>wil</w:t>
      </w:r>
      <w:proofErr w:type="spellEnd"/>
      <w:r>
        <w:rPr>
          <w:rStyle w:val="Fett"/>
          <w:rFonts w:eastAsiaTheme="majorEastAsia"/>
        </w:rPr>
        <w:t xml:space="preserve"> ich </w:t>
      </w:r>
      <w:proofErr w:type="spellStart"/>
      <w:r>
        <w:rPr>
          <w:rStyle w:val="Fett"/>
          <w:rFonts w:eastAsiaTheme="majorEastAsia"/>
        </w:rPr>
        <w:t>uber</w:t>
      </w:r>
      <w:proofErr w:type="spellEnd"/>
      <w:r>
        <w:rPr>
          <w:rStyle w:val="Fett"/>
          <w:rFonts w:eastAsiaTheme="majorEastAsia"/>
        </w:rPr>
        <w:t xml:space="preserve"> euch </w:t>
      </w:r>
      <w:proofErr w:type="spellStart"/>
      <w:r>
        <w:rPr>
          <w:rStyle w:val="Fett"/>
          <w:rFonts w:eastAsiaTheme="majorEastAsia"/>
        </w:rPr>
        <w:t>komen</w:t>
      </w:r>
      <w:proofErr w:type="spellEnd"/>
      <w:r>
        <w:rPr>
          <w:rStyle w:val="Fett"/>
          <w:rFonts w:eastAsiaTheme="majorEastAsia"/>
        </w:rPr>
        <w:t xml:space="preserve"> lassen spricht der Herr Herr. Ich </w:t>
      </w:r>
      <w:proofErr w:type="spellStart"/>
      <w:r>
        <w:rPr>
          <w:rStyle w:val="Fett"/>
          <w:rFonts w:eastAsiaTheme="majorEastAsia"/>
        </w:rPr>
        <w:t>wil</w:t>
      </w:r>
      <w:proofErr w:type="spellEnd"/>
      <w:r>
        <w:rPr>
          <w:rStyle w:val="Fett"/>
          <w:rFonts w:eastAsiaTheme="majorEastAsia"/>
        </w:rPr>
        <w:t xml:space="preserve"> euch von dannen </w:t>
      </w:r>
      <w:proofErr w:type="spellStart"/>
      <w:r>
        <w:rPr>
          <w:rStyle w:val="Fett"/>
          <w:rFonts w:eastAsiaTheme="majorEastAsia"/>
        </w:rPr>
        <w:t>eraus</w:t>
      </w:r>
      <w:proofErr w:type="spellEnd"/>
      <w:r>
        <w:rPr>
          <w:rStyle w:val="Fett"/>
          <w:rFonts w:eastAsiaTheme="majorEastAsia"/>
        </w:rPr>
        <w:t xml:space="preserve"> </w:t>
      </w:r>
      <w:proofErr w:type="spellStart"/>
      <w:r>
        <w:rPr>
          <w:rStyle w:val="Fett"/>
          <w:rFonts w:eastAsiaTheme="majorEastAsia"/>
        </w:rPr>
        <w:t>stossen</w:t>
      </w:r>
      <w:proofErr w:type="spellEnd"/>
      <w:r>
        <w:rPr>
          <w:rStyle w:val="Fett"/>
          <w:rFonts w:eastAsiaTheme="majorEastAsia"/>
        </w:rPr>
        <w:t xml:space="preserve"> und den </w:t>
      </w:r>
      <w:proofErr w:type="spellStart"/>
      <w:r>
        <w:rPr>
          <w:rStyle w:val="Fett"/>
          <w:rFonts w:eastAsiaTheme="majorEastAsia"/>
        </w:rPr>
        <w:t>frembden</w:t>
      </w:r>
      <w:proofErr w:type="spellEnd"/>
      <w:r>
        <w:rPr>
          <w:rStyle w:val="Fett"/>
          <w:rFonts w:eastAsiaTheme="majorEastAsia"/>
        </w:rPr>
        <w:t xml:space="preserve"> in die </w:t>
      </w:r>
      <w:proofErr w:type="spellStart"/>
      <w:r>
        <w:rPr>
          <w:rStyle w:val="Fett"/>
          <w:rFonts w:eastAsiaTheme="majorEastAsia"/>
        </w:rPr>
        <w:t>hand</w:t>
      </w:r>
      <w:proofErr w:type="spellEnd"/>
      <w:r>
        <w:rPr>
          <w:rStyle w:val="Fett"/>
          <w:rFonts w:eastAsiaTheme="majorEastAsia"/>
        </w:rPr>
        <w:t xml:space="preserve"> geben und </w:t>
      </w:r>
      <w:proofErr w:type="spellStart"/>
      <w:r>
        <w:rPr>
          <w:rStyle w:val="Fett"/>
          <w:rFonts w:eastAsiaTheme="majorEastAsia"/>
        </w:rPr>
        <w:t>wil</w:t>
      </w:r>
      <w:proofErr w:type="spellEnd"/>
      <w:r>
        <w:rPr>
          <w:rStyle w:val="Fett"/>
          <w:rFonts w:eastAsiaTheme="majorEastAsia"/>
        </w:rPr>
        <w:t xml:space="preserve"> euch </w:t>
      </w:r>
      <w:proofErr w:type="spellStart"/>
      <w:r>
        <w:rPr>
          <w:rStyle w:val="Fett"/>
          <w:rFonts w:eastAsiaTheme="majorEastAsia"/>
        </w:rPr>
        <w:t>ewer</w:t>
      </w:r>
      <w:proofErr w:type="spellEnd"/>
      <w:r>
        <w:rPr>
          <w:rStyle w:val="Fett"/>
          <w:rFonts w:eastAsiaTheme="majorEastAsia"/>
        </w:rPr>
        <w:t xml:space="preserve"> recht thun / </w:t>
      </w:r>
      <w:proofErr w:type="spellStart"/>
      <w:r>
        <w:rPr>
          <w:rStyle w:val="Fett"/>
          <w:rFonts w:eastAsiaTheme="majorEastAsia"/>
        </w:rPr>
        <w:t>jr</w:t>
      </w:r>
      <w:proofErr w:type="spellEnd"/>
      <w:r>
        <w:rPr>
          <w:rStyle w:val="Fett"/>
          <w:rFonts w:eastAsiaTheme="majorEastAsia"/>
        </w:rPr>
        <w:t xml:space="preserve"> </w:t>
      </w:r>
      <w:proofErr w:type="spellStart"/>
      <w:r>
        <w:rPr>
          <w:rStyle w:val="Fett"/>
          <w:rFonts w:eastAsiaTheme="majorEastAsia"/>
        </w:rPr>
        <w:t>solt</w:t>
      </w:r>
      <w:proofErr w:type="spellEnd"/>
      <w:r>
        <w:rPr>
          <w:rStyle w:val="Fett"/>
          <w:rFonts w:eastAsiaTheme="majorEastAsia"/>
        </w:rPr>
        <w:t xml:space="preserve"> durchs </w:t>
      </w:r>
      <w:proofErr w:type="spellStart"/>
      <w:r>
        <w:rPr>
          <w:rStyle w:val="Fett"/>
          <w:rFonts w:eastAsiaTheme="majorEastAsia"/>
        </w:rPr>
        <w:t>Schwerd</w:t>
      </w:r>
      <w:proofErr w:type="spellEnd"/>
      <w:r>
        <w:rPr>
          <w:rStyle w:val="Fett"/>
          <w:rFonts w:eastAsiaTheme="majorEastAsia"/>
        </w:rPr>
        <w:t xml:space="preserve"> fallen in den </w:t>
      </w:r>
      <w:proofErr w:type="spellStart"/>
      <w:r>
        <w:rPr>
          <w:rStyle w:val="Fett"/>
          <w:rFonts w:eastAsiaTheme="majorEastAsia"/>
        </w:rPr>
        <w:t>grentzen</w:t>
      </w:r>
      <w:proofErr w:type="spellEnd"/>
      <w:r>
        <w:rPr>
          <w:rStyle w:val="Fett"/>
          <w:rFonts w:eastAsiaTheme="majorEastAsia"/>
        </w:rPr>
        <w:t xml:space="preserve"> Israel </w:t>
      </w:r>
      <w:proofErr w:type="spellStart"/>
      <w:r>
        <w:rPr>
          <w:rStyle w:val="Fett"/>
          <w:rFonts w:eastAsiaTheme="majorEastAsia"/>
        </w:rPr>
        <w:t>wil</w:t>
      </w:r>
      <w:proofErr w:type="spellEnd"/>
      <w:r>
        <w:rPr>
          <w:rStyle w:val="Fett"/>
          <w:rFonts w:eastAsiaTheme="majorEastAsia"/>
        </w:rPr>
        <w:t xml:space="preserve"> ich euch richten und </w:t>
      </w:r>
      <w:proofErr w:type="spellStart"/>
      <w:r>
        <w:rPr>
          <w:rStyle w:val="Fett"/>
          <w:rFonts w:eastAsiaTheme="majorEastAsia"/>
        </w:rPr>
        <w:t>solt</w:t>
      </w:r>
      <w:proofErr w:type="spellEnd"/>
      <w:r>
        <w:rPr>
          <w:rStyle w:val="Fett"/>
          <w:rFonts w:eastAsiaTheme="majorEastAsia"/>
        </w:rPr>
        <w:t xml:space="preserve"> </w:t>
      </w:r>
      <w:proofErr w:type="spellStart"/>
      <w:r>
        <w:rPr>
          <w:rStyle w:val="Fett"/>
          <w:rFonts w:eastAsiaTheme="majorEastAsia"/>
        </w:rPr>
        <w:t>erfaren</w:t>
      </w:r>
      <w:proofErr w:type="spellEnd"/>
      <w:r>
        <w:rPr>
          <w:rStyle w:val="Fett"/>
          <w:rFonts w:eastAsiaTheme="majorEastAsia"/>
        </w:rPr>
        <w:t xml:space="preserve"> das ich der Herr bin / Die stad aber </w:t>
      </w:r>
      <w:proofErr w:type="spellStart"/>
      <w:r>
        <w:rPr>
          <w:rStyle w:val="Fett"/>
          <w:rFonts w:eastAsiaTheme="majorEastAsia"/>
        </w:rPr>
        <w:t>sol</w:t>
      </w:r>
      <w:proofErr w:type="spellEnd"/>
      <w:r>
        <w:rPr>
          <w:rStyle w:val="Fett"/>
          <w:rFonts w:eastAsiaTheme="majorEastAsia"/>
        </w:rPr>
        <w:t xml:space="preserve"> nicht </w:t>
      </w:r>
      <w:proofErr w:type="spellStart"/>
      <w:r>
        <w:rPr>
          <w:rStyle w:val="Fett"/>
          <w:rFonts w:eastAsiaTheme="majorEastAsia"/>
        </w:rPr>
        <w:t>ewer</w:t>
      </w:r>
      <w:proofErr w:type="spellEnd"/>
      <w:r>
        <w:rPr>
          <w:rStyle w:val="Fett"/>
          <w:rFonts w:eastAsiaTheme="majorEastAsia"/>
        </w:rPr>
        <w:t xml:space="preserve"> </w:t>
      </w:r>
      <w:proofErr w:type="spellStart"/>
      <w:r>
        <w:rPr>
          <w:rStyle w:val="Fett"/>
          <w:rFonts w:eastAsiaTheme="majorEastAsia"/>
        </w:rPr>
        <w:t>tropff</w:t>
      </w:r>
      <w:proofErr w:type="spellEnd"/>
      <w:r>
        <w:rPr>
          <w:rStyle w:val="Fett"/>
          <w:rFonts w:eastAsiaTheme="majorEastAsia"/>
        </w:rPr>
        <w:t xml:space="preserve"> sein noch </w:t>
      </w:r>
      <w:proofErr w:type="spellStart"/>
      <w:r>
        <w:rPr>
          <w:rStyle w:val="Fett"/>
          <w:rFonts w:eastAsiaTheme="majorEastAsia"/>
        </w:rPr>
        <w:t>jr</w:t>
      </w:r>
      <w:proofErr w:type="spellEnd"/>
      <w:r>
        <w:rPr>
          <w:rStyle w:val="Fett"/>
          <w:rFonts w:eastAsiaTheme="majorEastAsia"/>
        </w:rPr>
        <w:t xml:space="preserve"> das </w:t>
      </w:r>
      <w:proofErr w:type="spellStart"/>
      <w:r>
        <w:rPr>
          <w:rStyle w:val="Fett"/>
          <w:rFonts w:eastAsiaTheme="majorEastAsia"/>
        </w:rPr>
        <w:t>fleisch</w:t>
      </w:r>
      <w:proofErr w:type="spellEnd"/>
      <w:r>
        <w:rPr>
          <w:rStyle w:val="Fett"/>
          <w:rFonts w:eastAsiaTheme="majorEastAsia"/>
        </w:rPr>
        <w:t xml:space="preserve"> drinnen sondern in den </w:t>
      </w:r>
      <w:proofErr w:type="spellStart"/>
      <w:r>
        <w:rPr>
          <w:rStyle w:val="Fett"/>
          <w:rFonts w:eastAsiaTheme="majorEastAsia"/>
        </w:rPr>
        <w:t>grentzen</w:t>
      </w:r>
      <w:proofErr w:type="spellEnd"/>
      <w:r>
        <w:rPr>
          <w:rStyle w:val="Fett"/>
          <w:rFonts w:eastAsiaTheme="majorEastAsia"/>
        </w:rPr>
        <w:t xml:space="preserve"> Israel </w:t>
      </w:r>
      <w:proofErr w:type="spellStart"/>
      <w:r>
        <w:rPr>
          <w:rStyle w:val="Fett"/>
          <w:rFonts w:eastAsiaTheme="majorEastAsia"/>
        </w:rPr>
        <w:t>wil</w:t>
      </w:r>
      <w:proofErr w:type="spellEnd"/>
      <w:r>
        <w:rPr>
          <w:rStyle w:val="Fett"/>
          <w:rFonts w:eastAsiaTheme="majorEastAsia"/>
        </w:rPr>
        <w:t xml:space="preserve"> ich euch richten. Und </w:t>
      </w:r>
      <w:proofErr w:type="spellStart"/>
      <w:r>
        <w:rPr>
          <w:rStyle w:val="Fett"/>
          <w:rFonts w:eastAsiaTheme="majorEastAsia"/>
        </w:rPr>
        <w:t>solt</w:t>
      </w:r>
      <w:proofErr w:type="spellEnd"/>
      <w:r>
        <w:rPr>
          <w:rStyle w:val="Fett"/>
          <w:rFonts w:eastAsiaTheme="majorEastAsia"/>
        </w:rPr>
        <w:t xml:space="preserve"> </w:t>
      </w:r>
      <w:proofErr w:type="spellStart"/>
      <w:r>
        <w:rPr>
          <w:rStyle w:val="Fett"/>
          <w:rFonts w:eastAsiaTheme="majorEastAsia"/>
        </w:rPr>
        <w:t>erfaren</w:t>
      </w:r>
      <w:proofErr w:type="spellEnd"/>
      <w:r>
        <w:rPr>
          <w:rStyle w:val="Fett"/>
          <w:rFonts w:eastAsiaTheme="majorEastAsia"/>
        </w:rPr>
        <w:t xml:space="preserve"> das ich der Herr bin. Denn </w:t>
      </w:r>
      <w:proofErr w:type="spellStart"/>
      <w:r>
        <w:rPr>
          <w:rStyle w:val="Fett"/>
          <w:rFonts w:eastAsiaTheme="majorEastAsia"/>
        </w:rPr>
        <w:t>jr</w:t>
      </w:r>
      <w:proofErr w:type="spellEnd"/>
      <w:r>
        <w:rPr>
          <w:rStyle w:val="Fett"/>
          <w:rFonts w:eastAsiaTheme="majorEastAsia"/>
        </w:rPr>
        <w:t xml:space="preserve"> nach meinen </w:t>
      </w:r>
      <w:proofErr w:type="spellStart"/>
      <w:r>
        <w:rPr>
          <w:rStyle w:val="Fett"/>
          <w:rFonts w:eastAsiaTheme="majorEastAsia"/>
        </w:rPr>
        <w:t>gebotten</w:t>
      </w:r>
      <w:proofErr w:type="spellEnd"/>
      <w:r>
        <w:rPr>
          <w:rStyle w:val="Fett"/>
          <w:rFonts w:eastAsiaTheme="majorEastAsia"/>
        </w:rPr>
        <w:t xml:space="preserve"> nicht gewandelt habt und meine Rechte nicht gehalten Sondern gethan nach der Heiden weise die </w:t>
      </w:r>
      <w:proofErr w:type="spellStart"/>
      <w:r>
        <w:rPr>
          <w:rStyle w:val="Fett"/>
          <w:rFonts w:eastAsiaTheme="majorEastAsia"/>
        </w:rPr>
        <w:t>umb</w:t>
      </w:r>
      <w:proofErr w:type="spellEnd"/>
      <w:r>
        <w:rPr>
          <w:rStyle w:val="Fett"/>
          <w:rFonts w:eastAsiaTheme="majorEastAsia"/>
        </w:rPr>
        <w:t xml:space="preserve"> euch her sind.</w:t>
      </w:r>
      <w:r>
        <w:t xml:space="preserve"> </w:t>
      </w:r>
    </w:p>
    <w:p w14:paraId="1118788D" w14:textId="77777777" w:rsidR="00524C8D" w:rsidRDefault="00524C8D" w:rsidP="00524C8D">
      <w:pPr>
        <w:pStyle w:val="StandardWeb"/>
      </w:pPr>
      <w:r>
        <w:t xml:space="preserve">In </w:t>
      </w:r>
      <w:proofErr w:type="spellStart"/>
      <w:r>
        <w:t>disem</w:t>
      </w:r>
      <w:proofErr w:type="spellEnd"/>
      <w:r>
        <w:t xml:space="preserve"> Ersten teil last uns </w:t>
      </w:r>
      <w:proofErr w:type="spellStart"/>
      <w:r>
        <w:t>hoeren</w:t>
      </w:r>
      <w:proofErr w:type="spellEnd"/>
      <w:r>
        <w:t xml:space="preserve"> </w:t>
      </w:r>
    </w:p>
    <w:p w14:paraId="72D568F3" w14:textId="77777777" w:rsidR="00524C8D" w:rsidRDefault="00524C8D" w:rsidP="00524C8D">
      <w:pPr>
        <w:pStyle w:val="berschrift2"/>
      </w:pPr>
      <w:r>
        <w:t xml:space="preserve">Wie und </w:t>
      </w:r>
      <w:proofErr w:type="spellStart"/>
      <w:r>
        <w:t>warumb</w:t>
      </w:r>
      <w:proofErr w:type="spellEnd"/>
      <w:r>
        <w:t xml:space="preserve"> HESEKIEL beweget wird </w:t>
      </w:r>
      <w:proofErr w:type="spellStart"/>
      <w:r>
        <w:t>zuweissagen</w:t>
      </w:r>
      <w:proofErr w:type="spellEnd"/>
      <w:r>
        <w:t xml:space="preserve"> von der </w:t>
      </w:r>
      <w:proofErr w:type="spellStart"/>
      <w:r>
        <w:t>verstoerunge</w:t>
      </w:r>
      <w:proofErr w:type="spellEnd"/>
      <w:r>
        <w:t xml:space="preserve"> Jerusalem.</w:t>
      </w:r>
    </w:p>
    <w:p w14:paraId="0028272B" w14:textId="6B250A89" w:rsidR="00524C8D" w:rsidRDefault="00524C8D" w:rsidP="00524C8D">
      <w:pPr>
        <w:pStyle w:val="StandardWeb"/>
      </w:pPr>
      <w:r>
        <w:t xml:space="preserve">DENN wie er mit </w:t>
      </w:r>
      <w:proofErr w:type="spellStart"/>
      <w:r>
        <w:t>disen</w:t>
      </w:r>
      <w:proofErr w:type="spellEnd"/>
      <w:r>
        <w:t xml:space="preserve"> </w:t>
      </w:r>
      <w:proofErr w:type="spellStart"/>
      <w:r>
        <w:t>wortten</w:t>
      </w:r>
      <w:proofErr w:type="spellEnd"/>
      <w:r>
        <w:t xml:space="preserve"> (Und mich hub ein wind </w:t>
      </w:r>
      <w:proofErr w:type="spellStart"/>
      <w:r>
        <w:t>auff</w:t>
      </w:r>
      <w:proofErr w:type="spellEnd"/>
      <w:r>
        <w:t xml:space="preserve"> und bracht mich zum </w:t>
      </w:r>
      <w:proofErr w:type="spellStart"/>
      <w:r>
        <w:t>thor</w:t>
      </w:r>
      <w:proofErr w:type="spellEnd"/>
      <w:r>
        <w:t xml:space="preserve"> am hause des </w:t>
      </w:r>
      <w:proofErr w:type="spellStart"/>
      <w:r>
        <w:t>Hern</w:t>
      </w:r>
      <w:proofErr w:type="spellEnd"/>
      <w:r>
        <w:t xml:space="preserve"> das gegen morgen </w:t>
      </w:r>
      <w:proofErr w:type="spellStart"/>
      <w:r>
        <w:t>sihet</w:t>
      </w:r>
      <w:proofErr w:type="spellEnd"/>
      <w:r>
        <w:t xml:space="preserve">) nicht alleine soviel anzeigen </w:t>
      </w:r>
      <w:proofErr w:type="spellStart"/>
      <w:r>
        <w:t>wil</w:t>
      </w:r>
      <w:proofErr w:type="spellEnd"/>
      <w:r>
        <w:t xml:space="preserve"> / das er vom Geist Gottes getrieben </w:t>
      </w:r>
      <w:proofErr w:type="spellStart"/>
      <w:r>
        <w:t>seie</w:t>
      </w:r>
      <w:proofErr w:type="spellEnd"/>
      <w:r>
        <w:t xml:space="preserve"> </w:t>
      </w:r>
      <w:proofErr w:type="spellStart"/>
      <w:r>
        <w:t>zuweissagen</w:t>
      </w:r>
      <w:proofErr w:type="spellEnd"/>
      <w:r>
        <w:t xml:space="preserve"> / wie 2. </w:t>
      </w:r>
      <w:proofErr w:type="spellStart"/>
      <w:r>
        <w:t>Pe</w:t>
      </w:r>
      <w:proofErr w:type="spellEnd"/>
      <w:r>
        <w:t xml:space="preserve">. 1. auch von Propheten zeuget / Sondern auch den </w:t>
      </w:r>
      <w:proofErr w:type="spellStart"/>
      <w:r>
        <w:t>ort</w:t>
      </w:r>
      <w:proofErr w:type="spellEnd"/>
      <w:r>
        <w:t xml:space="preserve"> der </w:t>
      </w:r>
      <w:proofErr w:type="spellStart"/>
      <w:r>
        <w:t>erscheinung</w:t>
      </w:r>
      <w:proofErr w:type="spellEnd"/>
      <w:r>
        <w:t xml:space="preserve"> des Geists </w:t>
      </w:r>
      <w:proofErr w:type="spellStart"/>
      <w:r>
        <w:t>umb</w:t>
      </w:r>
      <w:proofErr w:type="spellEnd"/>
      <w:r>
        <w:t xml:space="preserve"> des willen anzeigen das </w:t>
      </w:r>
      <w:proofErr w:type="spellStart"/>
      <w:r>
        <w:t>daselbs</w:t>
      </w:r>
      <w:proofErr w:type="spellEnd"/>
      <w:r>
        <w:t xml:space="preserve"> die </w:t>
      </w:r>
      <w:proofErr w:type="spellStart"/>
      <w:r>
        <w:t>Herlickeit</w:t>
      </w:r>
      <w:proofErr w:type="spellEnd"/>
      <w:r>
        <w:t xml:space="preserve"> des </w:t>
      </w:r>
      <w:proofErr w:type="spellStart"/>
      <w:r>
        <w:t>Hern</w:t>
      </w:r>
      <w:proofErr w:type="spellEnd"/>
      <w:r>
        <w:t xml:space="preserve"> von den Juden weichen </w:t>
      </w:r>
      <w:proofErr w:type="spellStart"/>
      <w:r>
        <w:t>solt</w:t>
      </w:r>
      <w:proofErr w:type="spellEnd"/>
      <w:r>
        <w:t xml:space="preserve">. Und mit </w:t>
      </w:r>
      <w:proofErr w:type="spellStart"/>
      <w:r>
        <w:t>disen</w:t>
      </w:r>
      <w:proofErr w:type="spellEnd"/>
      <w:r>
        <w:t xml:space="preserve"> </w:t>
      </w:r>
      <w:proofErr w:type="spellStart"/>
      <w:r>
        <w:t>wortten</w:t>
      </w:r>
      <w:proofErr w:type="spellEnd"/>
      <w:r>
        <w:t xml:space="preserve"> (und </w:t>
      </w:r>
      <w:proofErr w:type="spellStart"/>
      <w:r>
        <w:t>sihe</w:t>
      </w:r>
      <w:proofErr w:type="spellEnd"/>
      <w:r>
        <w:t xml:space="preserve"> unter </w:t>
      </w:r>
      <w:proofErr w:type="spellStart"/>
      <w:r>
        <w:t>dme</w:t>
      </w:r>
      <w:proofErr w:type="spellEnd"/>
      <w:r>
        <w:t xml:space="preserve"> </w:t>
      </w:r>
      <w:proofErr w:type="spellStart"/>
      <w:r>
        <w:t>thor</w:t>
      </w:r>
      <w:proofErr w:type="spellEnd"/>
      <w:r>
        <w:t xml:space="preserve"> waren </w:t>
      </w:r>
      <w:proofErr w:type="spellStart"/>
      <w:r>
        <w:t>fuenffundzwentzig</w:t>
      </w:r>
      <w:proofErr w:type="spellEnd"/>
      <w:r>
        <w:t xml:space="preserve"> </w:t>
      </w:r>
      <w:proofErr w:type="spellStart"/>
      <w:r>
        <w:t>Menner</w:t>
      </w:r>
      <w:proofErr w:type="spellEnd"/>
      <w:r>
        <w:t xml:space="preserve">: und ich </w:t>
      </w:r>
      <w:proofErr w:type="spellStart"/>
      <w:r>
        <w:t>sahe</w:t>
      </w:r>
      <w:proofErr w:type="spellEnd"/>
      <w:r>
        <w:t xml:space="preserve"> unter </w:t>
      </w:r>
      <w:proofErr w:type="spellStart"/>
      <w:r>
        <w:t>jnen</w:t>
      </w:r>
      <w:proofErr w:type="spellEnd"/>
      <w:r>
        <w:t xml:space="preserve"> </w:t>
      </w:r>
      <w:proofErr w:type="spellStart"/>
      <w:r>
        <w:t>Jesania</w:t>
      </w:r>
      <w:proofErr w:type="spellEnd"/>
      <w:r>
        <w:t xml:space="preserve"> den Son </w:t>
      </w:r>
      <w:proofErr w:type="spellStart"/>
      <w:r>
        <w:t>Asur</w:t>
      </w:r>
      <w:proofErr w:type="spellEnd"/>
      <w:r>
        <w:t xml:space="preserve"> und </w:t>
      </w:r>
      <w:proofErr w:type="spellStart"/>
      <w:r>
        <w:t>Platia</w:t>
      </w:r>
      <w:proofErr w:type="spellEnd"/>
      <w:r>
        <w:t xml:space="preserve"> den Son </w:t>
      </w:r>
      <w:proofErr w:type="spellStart"/>
      <w:r>
        <w:t>Benaia</w:t>
      </w:r>
      <w:proofErr w:type="spellEnd"/>
      <w:r>
        <w:t xml:space="preserve"> die </w:t>
      </w:r>
      <w:proofErr w:type="spellStart"/>
      <w:r>
        <w:t>Fuersten</w:t>
      </w:r>
      <w:proofErr w:type="spellEnd"/>
      <w:r>
        <w:t xml:space="preserve"> im </w:t>
      </w:r>
      <w:proofErr w:type="spellStart"/>
      <w:r>
        <w:t>volck</w:t>
      </w:r>
      <w:proofErr w:type="spellEnd"/>
      <w:r>
        <w:t xml:space="preserve">: und er sprach zu mir / Menschen Kind </w:t>
      </w:r>
      <w:proofErr w:type="spellStart"/>
      <w:r>
        <w:t>dise</w:t>
      </w:r>
      <w:proofErr w:type="spellEnd"/>
      <w:r>
        <w:t xml:space="preserve"> </w:t>
      </w:r>
      <w:proofErr w:type="spellStart"/>
      <w:r>
        <w:t>leutte</w:t>
      </w:r>
      <w:proofErr w:type="spellEnd"/>
      <w:r>
        <w:t xml:space="preserve"> haben unselige </w:t>
      </w:r>
      <w:proofErr w:type="spellStart"/>
      <w:r>
        <w:t>gedancken</w:t>
      </w:r>
      <w:proofErr w:type="spellEnd"/>
      <w:r>
        <w:t xml:space="preserve"> und </w:t>
      </w:r>
      <w:proofErr w:type="spellStart"/>
      <w:r>
        <w:t>schedliche</w:t>
      </w:r>
      <w:proofErr w:type="spellEnd"/>
      <w:r>
        <w:t xml:space="preserve"> </w:t>
      </w:r>
      <w:proofErr w:type="spellStart"/>
      <w:r>
        <w:t>Radschleg</w:t>
      </w:r>
      <w:proofErr w:type="spellEnd"/>
      <w:r>
        <w:t xml:space="preserve"> in </w:t>
      </w:r>
      <w:proofErr w:type="spellStart"/>
      <w:r>
        <w:t>diser</w:t>
      </w:r>
      <w:proofErr w:type="spellEnd"/>
      <w:r>
        <w:t xml:space="preserve"> stad / denn sie sprechen / es ist nicht so nahe last uns nur </w:t>
      </w:r>
      <w:proofErr w:type="spellStart"/>
      <w:r>
        <w:t>heuser</w:t>
      </w:r>
      <w:proofErr w:type="spellEnd"/>
      <w:r>
        <w:t xml:space="preserve"> </w:t>
      </w:r>
      <w:proofErr w:type="spellStart"/>
      <w:r>
        <w:t>bawen</w:t>
      </w:r>
      <w:proofErr w:type="spellEnd"/>
      <w:r>
        <w:t xml:space="preserve"> / sie ist der </w:t>
      </w:r>
      <w:proofErr w:type="spellStart"/>
      <w:r>
        <w:t>topff</w:t>
      </w:r>
      <w:proofErr w:type="spellEnd"/>
      <w:r>
        <w:t xml:space="preserve"> so sind wir das </w:t>
      </w:r>
      <w:proofErr w:type="spellStart"/>
      <w:r>
        <w:t>fleisch</w:t>
      </w:r>
      <w:proofErr w:type="spellEnd"/>
      <w:r>
        <w:t xml:space="preserve">) </w:t>
      </w:r>
      <w:proofErr w:type="spellStart"/>
      <w:r>
        <w:t>wil</w:t>
      </w:r>
      <w:proofErr w:type="spellEnd"/>
      <w:r>
        <w:t xml:space="preserve"> er verstanden haben / durch unselige </w:t>
      </w:r>
      <w:proofErr w:type="spellStart"/>
      <w:r>
        <w:t>gedancken</w:t>
      </w:r>
      <w:proofErr w:type="spellEnd"/>
      <w:r>
        <w:t xml:space="preserve"> und </w:t>
      </w:r>
      <w:proofErr w:type="spellStart"/>
      <w:r>
        <w:t>schedliche</w:t>
      </w:r>
      <w:proofErr w:type="spellEnd"/>
      <w:r>
        <w:t xml:space="preserve"> </w:t>
      </w:r>
      <w:proofErr w:type="spellStart"/>
      <w:r>
        <w:t>Radschlege</w:t>
      </w:r>
      <w:proofErr w:type="spellEnd"/>
      <w:r>
        <w:t xml:space="preserve"> nicht alleine die </w:t>
      </w:r>
      <w:proofErr w:type="spellStart"/>
      <w:r>
        <w:t>abgotterei</w:t>
      </w:r>
      <w:proofErr w:type="spellEnd"/>
      <w:r>
        <w:t xml:space="preserve"> welche sie begingen wenn sie dem Tempel </w:t>
      </w:r>
      <w:proofErr w:type="spellStart"/>
      <w:r>
        <w:t>jren</w:t>
      </w:r>
      <w:proofErr w:type="spellEnd"/>
      <w:r>
        <w:t xml:space="preserve"> Rucken wandten und die Sonnen </w:t>
      </w:r>
      <w:proofErr w:type="spellStart"/>
      <w:r>
        <w:t>anbetten</w:t>
      </w:r>
      <w:proofErr w:type="spellEnd"/>
      <w:r>
        <w:t xml:space="preserve"> / Sondern auch das sie Jeremias predigt als Ketzerisch verspotten und </w:t>
      </w:r>
      <w:proofErr w:type="spellStart"/>
      <w:r>
        <w:t>jderman</w:t>
      </w:r>
      <w:proofErr w:type="spellEnd"/>
      <w:r>
        <w:t xml:space="preserve"> </w:t>
      </w:r>
      <w:proofErr w:type="spellStart"/>
      <w:r>
        <w:t>vermaneten</w:t>
      </w:r>
      <w:proofErr w:type="spellEnd"/>
      <w:r>
        <w:t xml:space="preserve"> derselben nicht </w:t>
      </w:r>
      <w:proofErr w:type="spellStart"/>
      <w:r>
        <w:t>zuglewben</w:t>
      </w:r>
      <w:proofErr w:type="spellEnd"/>
      <w:r>
        <w:t xml:space="preserve"> sondern zubleiben in der stad: durch sprechen es ist nicht so nahe last uns </w:t>
      </w:r>
      <w:proofErr w:type="spellStart"/>
      <w:r>
        <w:t>heuser</w:t>
      </w:r>
      <w:proofErr w:type="spellEnd"/>
      <w:r>
        <w:t xml:space="preserve"> </w:t>
      </w:r>
      <w:proofErr w:type="spellStart"/>
      <w:r>
        <w:t>bawen</w:t>
      </w:r>
      <w:proofErr w:type="spellEnd"/>
      <w:r>
        <w:t xml:space="preserve"> / Die Gottlosen </w:t>
      </w:r>
      <w:proofErr w:type="spellStart"/>
      <w:r>
        <w:t>Menner</w:t>
      </w:r>
      <w:proofErr w:type="spellEnd"/>
      <w:r>
        <w:t xml:space="preserve"> alle Burger </w:t>
      </w:r>
      <w:proofErr w:type="spellStart"/>
      <w:r>
        <w:t>vermanen</w:t>
      </w:r>
      <w:proofErr w:type="spellEnd"/>
      <w:r>
        <w:t xml:space="preserve"> keinem Propheten </w:t>
      </w:r>
      <w:proofErr w:type="spellStart"/>
      <w:r>
        <w:t>zuglewben</w:t>
      </w:r>
      <w:proofErr w:type="spellEnd"/>
      <w:r>
        <w:t xml:space="preserve"> der prediget man solle Jerusalem verlassen denn es werde </w:t>
      </w:r>
      <w:proofErr w:type="spellStart"/>
      <w:r>
        <w:t>verstoeret</w:t>
      </w:r>
      <w:proofErr w:type="spellEnd"/>
      <w:r>
        <w:t xml:space="preserve"> werden als Jeremias und Hesekiel predigten / Sondern den Pfaffen zu Jerusalem solle man </w:t>
      </w:r>
      <w:proofErr w:type="spellStart"/>
      <w:r>
        <w:t>glewben</w:t>
      </w:r>
      <w:proofErr w:type="spellEnd"/>
      <w:r>
        <w:t xml:space="preserve"> die wider Jeremias und Hesekiel predigen und </w:t>
      </w:r>
      <w:proofErr w:type="spellStart"/>
      <w:r>
        <w:t>leren</w:t>
      </w:r>
      <w:proofErr w:type="spellEnd"/>
      <w:r>
        <w:t xml:space="preserve"> man solle zu Jerusalem bleiben und </w:t>
      </w:r>
      <w:proofErr w:type="spellStart"/>
      <w:r>
        <w:t>heuser</w:t>
      </w:r>
      <w:proofErr w:type="spellEnd"/>
      <w:r>
        <w:t xml:space="preserve"> </w:t>
      </w:r>
      <w:proofErr w:type="spellStart"/>
      <w:r>
        <w:t>bawen</w:t>
      </w:r>
      <w:proofErr w:type="spellEnd"/>
      <w:r>
        <w:t xml:space="preserve"> wie Jerusalem von Salomons </w:t>
      </w:r>
      <w:proofErr w:type="spellStart"/>
      <w:r>
        <w:t>zeiten</w:t>
      </w:r>
      <w:proofErr w:type="spellEnd"/>
      <w:r>
        <w:t xml:space="preserve"> </w:t>
      </w:r>
      <w:proofErr w:type="spellStart"/>
      <w:r>
        <w:t>erbawet</w:t>
      </w:r>
      <w:proofErr w:type="spellEnd"/>
      <w:r>
        <w:t xml:space="preserve"> und befestiget mit einer dreifaltigen Mauren also werde sie </w:t>
      </w:r>
      <w:proofErr w:type="spellStart"/>
      <w:r>
        <w:t>wolbleiben</w:t>
      </w:r>
      <w:proofErr w:type="spellEnd"/>
      <w:r>
        <w:t xml:space="preserve"> </w:t>
      </w:r>
      <w:proofErr w:type="spellStart"/>
      <w:r>
        <w:t>fur</w:t>
      </w:r>
      <w:proofErr w:type="spellEnd"/>
      <w:r>
        <w:t xml:space="preserve"> allen feinden: Durch sagen sie ist der </w:t>
      </w:r>
      <w:proofErr w:type="spellStart"/>
      <w:r>
        <w:t>topff</w:t>
      </w:r>
      <w:proofErr w:type="spellEnd"/>
      <w:r>
        <w:t xml:space="preserve"> so sind wir das </w:t>
      </w:r>
      <w:proofErr w:type="spellStart"/>
      <w:r>
        <w:t>fleisch</w:t>
      </w:r>
      <w:proofErr w:type="spellEnd"/>
      <w:r>
        <w:t xml:space="preserve"> / wie </w:t>
      </w:r>
      <w:proofErr w:type="spellStart"/>
      <w:r>
        <w:t>fleisch</w:t>
      </w:r>
      <w:proofErr w:type="spellEnd"/>
      <w:r>
        <w:t xml:space="preserve"> im </w:t>
      </w:r>
      <w:proofErr w:type="spellStart"/>
      <w:r>
        <w:t>topff</w:t>
      </w:r>
      <w:proofErr w:type="spellEnd"/>
      <w:r>
        <w:t xml:space="preserve"> bleibet solange es gesotten also werden wir </w:t>
      </w:r>
      <w:proofErr w:type="spellStart"/>
      <w:r>
        <w:t>wol</w:t>
      </w:r>
      <w:proofErr w:type="spellEnd"/>
      <w:r>
        <w:t xml:space="preserve"> solang bleiben zu Jerusalem als wir leben / Und </w:t>
      </w:r>
      <w:proofErr w:type="spellStart"/>
      <w:r>
        <w:t>obs</w:t>
      </w:r>
      <w:proofErr w:type="spellEnd"/>
      <w:r>
        <w:t xml:space="preserve"> gleich </w:t>
      </w:r>
      <w:proofErr w:type="spellStart"/>
      <w:r>
        <w:t>muste</w:t>
      </w:r>
      <w:proofErr w:type="spellEnd"/>
      <w:r>
        <w:t xml:space="preserve"> </w:t>
      </w:r>
      <w:proofErr w:type="spellStart"/>
      <w:r>
        <w:t>gestorbensein</w:t>
      </w:r>
      <w:proofErr w:type="spellEnd"/>
      <w:r>
        <w:t xml:space="preserve"> dennoch ists daheim besser denn im elend / Summe / Gottes dienst zu Jerusalem wird nicht untergehen </w:t>
      </w:r>
      <w:proofErr w:type="spellStart"/>
      <w:r>
        <w:t>drumb</w:t>
      </w:r>
      <w:proofErr w:type="spellEnd"/>
      <w:r>
        <w:t xml:space="preserve"> wird Jerusalem </w:t>
      </w:r>
      <w:proofErr w:type="spellStart"/>
      <w:r>
        <w:t>unverstoeret</w:t>
      </w:r>
      <w:proofErr w:type="spellEnd"/>
      <w:r>
        <w:t xml:space="preserve"> bleiben: Die </w:t>
      </w:r>
      <w:proofErr w:type="spellStart"/>
      <w:r>
        <w:t>Suende</w:t>
      </w:r>
      <w:proofErr w:type="spellEnd"/>
      <w:r>
        <w:t xml:space="preserve"> beschreibet so die </w:t>
      </w:r>
      <w:proofErr w:type="spellStart"/>
      <w:r>
        <w:t>Menner</w:t>
      </w:r>
      <w:proofErr w:type="spellEnd"/>
      <w:r>
        <w:t xml:space="preserve"> zu Jerusalem von den Pfaffen </w:t>
      </w:r>
      <w:proofErr w:type="spellStart"/>
      <w:r>
        <w:t>verfuret</w:t>
      </w:r>
      <w:proofErr w:type="spellEnd"/>
      <w:r>
        <w:t xml:space="preserve"> </w:t>
      </w:r>
      <w:proofErr w:type="spellStart"/>
      <w:r>
        <w:t>thetten</w:t>
      </w:r>
      <w:proofErr w:type="spellEnd"/>
      <w:r>
        <w:t xml:space="preserve"> und redeten wider </w:t>
      </w:r>
      <w:proofErr w:type="spellStart"/>
      <w:r>
        <w:t>Got</w:t>
      </w:r>
      <w:proofErr w:type="spellEnd"/>
      <w:r>
        <w:t xml:space="preserve"> und seine Propheten / </w:t>
      </w:r>
      <w:proofErr w:type="spellStart"/>
      <w:r>
        <w:t>nemlich</w:t>
      </w:r>
      <w:proofErr w:type="spellEnd"/>
      <w:r>
        <w:t xml:space="preserve"> das sie nicht allein </w:t>
      </w:r>
      <w:proofErr w:type="spellStart"/>
      <w:r>
        <w:t>abgottischer</w:t>
      </w:r>
      <w:proofErr w:type="spellEnd"/>
      <w:r>
        <w:t xml:space="preserve"> waren denn die Heiden sondern auch mehr </w:t>
      </w:r>
      <w:proofErr w:type="spellStart"/>
      <w:r>
        <w:t>Got</w:t>
      </w:r>
      <w:proofErr w:type="spellEnd"/>
      <w:r>
        <w:t xml:space="preserve"> </w:t>
      </w:r>
      <w:proofErr w:type="spellStart"/>
      <w:r>
        <w:t>lesterten</w:t>
      </w:r>
      <w:proofErr w:type="spellEnd"/>
      <w:r>
        <w:t xml:space="preserve"> denn die Heiden / sonderlich nennet er zween </w:t>
      </w:r>
      <w:proofErr w:type="spellStart"/>
      <w:r>
        <w:t>Ertzheuchler</w:t>
      </w:r>
      <w:proofErr w:type="spellEnd"/>
      <w:r>
        <w:t xml:space="preserve"> und </w:t>
      </w:r>
      <w:proofErr w:type="spellStart"/>
      <w:r>
        <w:t>Gottslesterer</w:t>
      </w:r>
      <w:proofErr w:type="spellEnd"/>
      <w:r>
        <w:t xml:space="preserve"> </w:t>
      </w:r>
      <w:proofErr w:type="spellStart"/>
      <w:r>
        <w:t>Jesania</w:t>
      </w:r>
      <w:proofErr w:type="spellEnd"/>
      <w:r>
        <w:t xml:space="preserve"> und </w:t>
      </w:r>
      <w:proofErr w:type="spellStart"/>
      <w:r>
        <w:t>Platia</w:t>
      </w:r>
      <w:proofErr w:type="spellEnd"/>
      <w:r>
        <w:t xml:space="preserve"> weil sie mehr </w:t>
      </w:r>
      <w:proofErr w:type="spellStart"/>
      <w:r>
        <w:t>schadens</w:t>
      </w:r>
      <w:proofErr w:type="spellEnd"/>
      <w:r>
        <w:t xml:space="preserve"> </w:t>
      </w:r>
      <w:proofErr w:type="spellStart"/>
      <w:r>
        <w:t>thetten</w:t>
      </w:r>
      <w:proofErr w:type="spellEnd"/>
      <w:r>
        <w:t xml:space="preserve"> denn alle </w:t>
      </w:r>
      <w:proofErr w:type="spellStart"/>
      <w:r>
        <w:t>umb</w:t>
      </w:r>
      <w:proofErr w:type="spellEnd"/>
      <w:r>
        <w:t xml:space="preserve"> des </w:t>
      </w:r>
      <w:proofErr w:type="spellStart"/>
      <w:r>
        <w:t>ansehens</w:t>
      </w:r>
      <w:proofErr w:type="spellEnd"/>
      <w:r>
        <w:t xml:space="preserve"> willen das sie hatten </w:t>
      </w:r>
      <w:proofErr w:type="spellStart"/>
      <w:r>
        <w:t>fur</w:t>
      </w:r>
      <w:proofErr w:type="spellEnd"/>
      <w:r>
        <w:t xml:space="preserve"> allen. 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w:t>
      </w:r>
      <w:proofErr w:type="spellStart"/>
      <w:r>
        <w:t>darumb</w:t>
      </w:r>
      <w:proofErr w:type="spellEnd"/>
      <w:r>
        <w:t xml:space="preserve"> </w:t>
      </w:r>
      <w:proofErr w:type="spellStart"/>
      <w:r>
        <w:t>soltu</w:t>
      </w:r>
      <w:proofErr w:type="spellEnd"/>
      <w:r>
        <w:t xml:space="preserve"> Menschenkind wider sie weissagen: und der geist des </w:t>
      </w:r>
      <w:proofErr w:type="spellStart"/>
      <w:r>
        <w:t>Hern</w:t>
      </w:r>
      <w:proofErr w:type="spellEnd"/>
      <w:r>
        <w:t xml:space="preserve"> fiel </w:t>
      </w:r>
      <w:proofErr w:type="spellStart"/>
      <w:r>
        <w:t>auff</w:t>
      </w:r>
      <w:proofErr w:type="spellEnd"/>
      <w:r>
        <w:t xml:space="preserve"> mich und sprach zu mir / Sprich / so saget der Herr / </w:t>
      </w:r>
      <w:proofErr w:type="spellStart"/>
      <w:r>
        <w:t>jr</w:t>
      </w:r>
      <w:proofErr w:type="spellEnd"/>
      <w:r>
        <w:t xml:space="preserve"> habt also </w:t>
      </w:r>
      <w:proofErr w:type="spellStart"/>
      <w:r>
        <w:t>gered</w:t>
      </w:r>
      <w:proofErr w:type="spellEnd"/>
      <w:r>
        <w:t xml:space="preserve"> </w:t>
      </w:r>
      <w:proofErr w:type="spellStart"/>
      <w:r>
        <w:t>jr</w:t>
      </w:r>
      <w:proofErr w:type="spellEnd"/>
      <w:r>
        <w:t xml:space="preserve"> vom haus Israel und </w:t>
      </w:r>
      <w:proofErr w:type="spellStart"/>
      <w:r>
        <w:t>ewers</w:t>
      </w:r>
      <w:proofErr w:type="spellEnd"/>
      <w:r>
        <w:t xml:space="preserve"> </w:t>
      </w:r>
      <w:proofErr w:type="spellStart"/>
      <w:r>
        <w:t>geistes</w:t>
      </w:r>
      <w:proofErr w:type="spellEnd"/>
      <w:r>
        <w:t xml:space="preserve"> </w:t>
      </w:r>
      <w:proofErr w:type="spellStart"/>
      <w:r>
        <w:t>gedancken</w:t>
      </w:r>
      <w:proofErr w:type="spellEnd"/>
      <w:r>
        <w:t xml:space="preserve"> kenne ich </w:t>
      </w:r>
      <w:proofErr w:type="spellStart"/>
      <w:r>
        <w:t>wol</w:t>
      </w:r>
      <w:proofErr w:type="spellEnd"/>
      <w:r>
        <w:t xml:space="preserve">: </w:t>
      </w:r>
      <w:proofErr w:type="spellStart"/>
      <w:r>
        <w:t>Ir</w:t>
      </w:r>
      <w:proofErr w:type="spellEnd"/>
      <w:r>
        <w:t xml:space="preserve"> habt viel erschlagen in </w:t>
      </w:r>
      <w:proofErr w:type="spellStart"/>
      <w:r>
        <w:t>diser</w:t>
      </w:r>
      <w:proofErr w:type="spellEnd"/>
      <w:r>
        <w:t xml:space="preserve"> Stad und </w:t>
      </w:r>
      <w:proofErr w:type="spellStart"/>
      <w:r>
        <w:t>jre</w:t>
      </w:r>
      <w:proofErr w:type="spellEnd"/>
      <w:r>
        <w:t xml:space="preserve"> </w:t>
      </w:r>
      <w:proofErr w:type="spellStart"/>
      <w:r>
        <w:t>gassen</w:t>
      </w:r>
      <w:proofErr w:type="spellEnd"/>
      <w:r>
        <w:t xml:space="preserve"> </w:t>
      </w:r>
      <w:proofErr w:type="spellStart"/>
      <w:r>
        <w:t>ligen</w:t>
      </w:r>
      <w:proofErr w:type="spellEnd"/>
      <w:r>
        <w:t xml:space="preserve"> voller todten) Durch viel erschlagene in der Stad / alle Propheten und Heiligen verstanden haben so Manasse andere Gottlose </w:t>
      </w:r>
      <w:proofErr w:type="spellStart"/>
      <w:r>
        <w:t>Koenige</w:t>
      </w:r>
      <w:proofErr w:type="spellEnd"/>
      <w:r>
        <w:t xml:space="preserve"> der Juden </w:t>
      </w:r>
      <w:proofErr w:type="spellStart"/>
      <w:r>
        <w:t>erwoerget</w:t>
      </w:r>
      <w:proofErr w:type="spellEnd"/>
      <w:r>
        <w:t xml:space="preserve"> hatten Gottes </w:t>
      </w:r>
      <w:proofErr w:type="spellStart"/>
      <w:r>
        <w:t>worts</w:t>
      </w:r>
      <w:proofErr w:type="spellEnd"/>
      <w:r>
        <w:t xml:space="preserve"> halben aus Rat der Pfaffen </w:t>
      </w:r>
      <w:proofErr w:type="spellStart"/>
      <w:r>
        <w:t>unn</w:t>
      </w:r>
      <w:proofErr w:type="spellEnd"/>
      <w:r>
        <w:t xml:space="preserve"> Burger zu Jerusalem welche </w:t>
      </w:r>
      <w:proofErr w:type="spellStart"/>
      <w:r>
        <w:t>Jeremiam</w:t>
      </w:r>
      <w:proofErr w:type="spellEnd"/>
      <w:r>
        <w:t xml:space="preserve"> auch morden wollten </w:t>
      </w:r>
      <w:proofErr w:type="spellStart"/>
      <w:r>
        <w:t>Jere</w:t>
      </w:r>
      <w:proofErr w:type="spellEnd"/>
      <w:r>
        <w:t xml:space="preserve">. 26: Durch die </w:t>
      </w:r>
      <w:proofErr w:type="spellStart"/>
      <w:r>
        <w:t>gassen</w:t>
      </w:r>
      <w:proofErr w:type="spellEnd"/>
      <w:r>
        <w:t xml:space="preserve"> voller todten </w:t>
      </w:r>
      <w:proofErr w:type="spellStart"/>
      <w:r>
        <w:t>ligen</w:t>
      </w:r>
      <w:proofErr w:type="spellEnd"/>
      <w:r>
        <w:t xml:space="preserve"> / die Stad Jerusalem so Gotts </w:t>
      </w:r>
      <w:proofErr w:type="spellStart"/>
      <w:r>
        <w:t>wortt</w:t>
      </w:r>
      <w:proofErr w:type="spellEnd"/>
      <w:r>
        <w:t xml:space="preserve"> </w:t>
      </w:r>
      <w:proofErr w:type="spellStart"/>
      <w:r>
        <w:t>fur</w:t>
      </w:r>
      <w:proofErr w:type="spellEnd"/>
      <w:r>
        <w:t xml:space="preserve"> allen </w:t>
      </w:r>
      <w:proofErr w:type="spellStart"/>
      <w:r>
        <w:t>stetten</w:t>
      </w:r>
      <w:proofErr w:type="spellEnd"/>
      <w:r>
        <w:t xml:space="preserve"> bekennet </w:t>
      </w:r>
      <w:proofErr w:type="spellStart"/>
      <w:r>
        <w:t>fur</w:t>
      </w:r>
      <w:proofErr w:type="spellEnd"/>
      <w:r>
        <w:t xml:space="preserve"> allen eine Mordgruben und </w:t>
      </w:r>
      <w:proofErr w:type="spellStart"/>
      <w:r w:rsidRPr="00524C8D">
        <w:t>ProphetenMorderin</w:t>
      </w:r>
      <w:proofErr w:type="spellEnd"/>
      <w:r>
        <w:t xml:space="preserve"> sein als sie Christus auch nennet Mat. 23: sagen / Ich </w:t>
      </w:r>
      <w:proofErr w:type="spellStart"/>
      <w:r>
        <w:t>wil</w:t>
      </w:r>
      <w:proofErr w:type="spellEnd"/>
      <w:r>
        <w:t xml:space="preserve"> euch </w:t>
      </w:r>
      <w:proofErr w:type="spellStart"/>
      <w:r>
        <w:t>ewere</w:t>
      </w:r>
      <w:proofErr w:type="spellEnd"/>
      <w:r>
        <w:t xml:space="preserve"> </w:t>
      </w:r>
      <w:proofErr w:type="spellStart"/>
      <w:r>
        <w:t>wortt</w:t>
      </w:r>
      <w:proofErr w:type="spellEnd"/>
      <w:r>
        <w:t xml:space="preserve"> recht auslegen </w:t>
      </w:r>
      <w:proofErr w:type="spellStart"/>
      <w:r>
        <w:t>jr</w:t>
      </w:r>
      <w:proofErr w:type="spellEnd"/>
      <w:r>
        <w:t xml:space="preserve"> Prophetenfeinde: </w:t>
      </w:r>
      <w:proofErr w:type="spellStart"/>
      <w:r>
        <w:t>Ir</w:t>
      </w:r>
      <w:proofErr w:type="spellEnd"/>
      <w:r>
        <w:t xml:space="preserve"> habt soviel Heiliger </w:t>
      </w:r>
      <w:proofErr w:type="spellStart"/>
      <w:r>
        <w:t>leutte</w:t>
      </w:r>
      <w:proofErr w:type="spellEnd"/>
      <w:r>
        <w:t xml:space="preserve"> zu Jerusalem und Propheten </w:t>
      </w:r>
      <w:proofErr w:type="spellStart"/>
      <w:r>
        <w:t>erwurget</w:t>
      </w:r>
      <w:proofErr w:type="spellEnd"/>
      <w:r>
        <w:t xml:space="preserve"> damit </w:t>
      </w:r>
      <w:proofErr w:type="spellStart"/>
      <w:r>
        <w:t>jr</w:t>
      </w:r>
      <w:proofErr w:type="spellEnd"/>
      <w:r>
        <w:t xml:space="preserve"> </w:t>
      </w:r>
      <w:proofErr w:type="spellStart"/>
      <w:r>
        <w:t>lengst</w:t>
      </w:r>
      <w:proofErr w:type="spellEnd"/>
      <w:r>
        <w:t xml:space="preserve"> die </w:t>
      </w:r>
      <w:proofErr w:type="spellStart"/>
      <w:r>
        <w:t>verstorunge</w:t>
      </w:r>
      <w:proofErr w:type="spellEnd"/>
      <w:r>
        <w:t xml:space="preserve"> </w:t>
      </w:r>
      <w:proofErr w:type="spellStart"/>
      <w:r>
        <w:t>wolverdienet</w:t>
      </w:r>
      <w:proofErr w:type="spellEnd"/>
      <w:r>
        <w:t xml:space="preserve"> </w:t>
      </w:r>
      <w:proofErr w:type="spellStart"/>
      <w:r>
        <w:t>hette</w:t>
      </w:r>
      <w:proofErr w:type="spellEnd"/>
      <w:r>
        <w:t xml:space="preserve"> weil </w:t>
      </w:r>
      <w:proofErr w:type="spellStart"/>
      <w:r>
        <w:t>ewer</w:t>
      </w:r>
      <w:proofErr w:type="spellEnd"/>
      <w:r>
        <w:t xml:space="preserve"> Stad von Propheten </w:t>
      </w:r>
      <w:proofErr w:type="spellStart"/>
      <w:r>
        <w:t>blut</w:t>
      </w:r>
      <w:proofErr w:type="spellEnd"/>
      <w:r>
        <w:t xml:space="preserve"> schwemmet / und </w:t>
      </w:r>
      <w:proofErr w:type="spellStart"/>
      <w:r>
        <w:t>rhuemet</w:t>
      </w:r>
      <w:proofErr w:type="spellEnd"/>
      <w:r>
        <w:t xml:space="preserve"> euch nu </w:t>
      </w:r>
      <w:proofErr w:type="spellStart"/>
      <w:r>
        <w:t>gleichwol</w:t>
      </w:r>
      <w:proofErr w:type="spellEnd"/>
      <w:r>
        <w:t xml:space="preserve"> als </w:t>
      </w:r>
      <w:proofErr w:type="spellStart"/>
      <w:r>
        <w:t>grosse</w:t>
      </w:r>
      <w:proofErr w:type="spellEnd"/>
      <w:r>
        <w:t xml:space="preserve"> Heiligen die </w:t>
      </w:r>
      <w:proofErr w:type="spellStart"/>
      <w:r>
        <w:t>wol</w:t>
      </w:r>
      <w:proofErr w:type="spellEnd"/>
      <w:r>
        <w:t xml:space="preserve"> bleiben werden </w:t>
      </w:r>
      <w:proofErr w:type="spellStart"/>
      <w:r>
        <w:t>fur</w:t>
      </w:r>
      <w:proofErr w:type="spellEnd"/>
      <w:r>
        <w:t xml:space="preserve"> dem </w:t>
      </w:r>
      <w:proofErr w:type="spellStart"/>
      <w:r>
        <w:t>Koenige</w:t>
      </w:r>
      <w:proofErr w:type="spellEnd"/>
      <w:r>
        <w:t xml:space="preserve"> zu Babel / Meinet Gott </w:t>
      </w:r>
      <w:proofErr w:type="spellStart"/>
      <w:r>
        <w:t>konne</w:t>
      </w:r>
      <w:proofErr w:type="spellEnd"/>
      <w:r>
        <w:t xml:space="preserve"> noch wolle </w:t>
      </w:r>
      <w:proofErr w:type="spellStart"/>
      <w:r>
        <w:t>ewer</w:t>
      </w:r>
      <w:proofErr w:type="spellEnd"/>
      <w:r>
        <w:t xml:space="preserve"> Propheten </w:t>
      </w:r>
      <w:proofErr w:type="spellStart"/>
      <w:r>
        <w:t>Morder</w:t>
      </w:r>
      <w:proofErr w:type="spellEnd"/>
      <w:r>
        <w:t xml:space="preserve"> so wenig geraten als des </w:t>
      </w:r>
      <w:proofErr w:type="spellStart"/>
      <w:r>
        <w:t>fleisches</w:t>
      </w:r>
      <w:proofErr w:type="spellEnd"/>
      <w:r>
        <w:t xml:space="preserve"> im </w:t>
      </w:r>
      <w:proofErr w:type="spellStart"/>
      <w:r>
        <w:t>topffe</w:t>
      </w:r>
      <w:proofErr w:type="spellEnd"/>
      <w:r>
        <w:t xml:space="preserve"> </w:t>
      </w:r>
      <w:proofErr w:type="spellStart"/>
      <w:r>
        <w:t>nemlich</w:t>
      </w:r>
      <w:proofErr w:type="spellEnd"/>
      <w:r>
        <w:t xml:space="preserve"> als des Gottesdienstes im Tempel welchen er </w:t>
      </w:r>
      <w:proofErr w:type="spellStart"/>
      <w:r>
        <w:t>selbs</w:t>
      </w:r>
      <w:proofErr w:type="spellEnd"/>
      <w:r>
        <w:t xml:space="preserve"> </w:t>
      </w:r>
      <w:proofErr w:type="spellStart"/>
      <w:r>
        <w:t>gestifftet</w:t>
      </w:r>
      <w:proofErr w:type="spellEnd"/>
      <w:r>
        <w:t xml:space="preserve"> und der halben die Stad nicht untergehen </w:t>
      </w:r>
      <w:proofErr w:type="spellStart"/>
      <w:r>
        <w:t>konne</w:t>
      </w:r>
      <w:proofErr w:type="spellEnd"/>
      <w:r>
        <w:t xml:space="preserve"> wie Jeremias und Hesekiel </w:t>
      </w:r>
      <w:proofErr w:type="spellStart"/>
      <w:r>
        <w:t>sageten</w:t>
      </w:r>
      <w:proofErr w:type="spellEnd"/>
      <w:r>
        <w:t xml:space="preserve">. Mit </w:t>
      </w:r>
      <w:proofErr w:type="spellStart"/>
      <w:r>
        <w:t>disen</w:t>
      </w:r>
      <w:proofErr w:type="spellEnd"/>
      <w:r>
        <w:t xml:space="preserve"> </w:t>
      </w:r>
      <w:proofErr w:type="spellStart"/>
      <w:r>
        <w:t>wortten</w:t>
      </w:r>
      <w:proofErr w:type="spellEnd"/>
      <w:r>
        <w:t xml:space="preserve"> aber (</w:t>
      </w:r>
      <w:proofErr w:type="spellStart"/>
      <w:r>
        <w:t>darumb</w:t>
      </w:r>
      <w:proofErr w:type="spellEnd"/>
      <w:r>
        <w:t xml:space="preserve"> spricht der Herr also / die </w:t>
      </w:r>
      <w:proofErr w:type="spellStart"/>
      <w:r>
        <w:t>jr</w:t>
      </w:r>
      <w:proofErr w:type="spellEnd"/>
      <w:r>
        <w:t xml:space="preserve"> drinnen </w:t>
      </w:r>
      <w:proofErr w:type="spellStart"/>
      <w:r>
        <w:t>getodtet</w:t>
      </w:r>
      <w:proofErr w:type="spellEnd"/>
      <w:r>
        <w:t xml:space="preserve"> habt sind das </w:t>
      </w:r>
      <w:proofErr w:type="spellStart"/>
      <w:r>
        <w:t>fleisch</w:t>
      </w:r>
      <w:proofErr w:type="spellEnd"/>
      <w:r>
        <w:t xml:space="preserve"> und sie ist der </w:t>
      </w:r>
      <w:proofErr w:type="spellStart"/>
      <w:r>
        <w:t>topff</w:t>
      </w:r>
      <w:proofErr w:type="spellEnd"/>
      <w:r>
        <w:t xml:space="preserve"> / aber </w:t>
      </w:r>
      <w:proofErr w:type="spellStart"/>
      <w:r>
        <w:t>jr</w:t>
      </w:r>
      <w:proofErr w:type="spellEnd"/>
      <w:r>
        <w:t xml:space="preserve"> </w:t>
      </w:r>
      <w:proofErr w:type="spellStart"/>
      <w:r>
        <w:t>musset</w:t>
      </w:r>
      <w:proofErr w:type="spellEnd"/>
      <w:r>
        <w:t xml:space="preserve"> hinaus / das </w:t>
      </w:r>
      <w:proofErr w:type="spellStart"/>
      <w:r>
        <w:t>Schwerd</w:t>
      </w:r>
      <w:proofErr w:type="spellEnd"/>
      <w:r>
        <w:t xml:space="preserve"> so </w:t>
      </w:r>
      <w:proofErr w:type="spellStart"/>
      <w:r>
        <w:t>jr</w:t>
      </w:r>
      <w:proofErr w:type="spellEnd"/>
      <w:r>
        <w:t xml:space="preserve"> furchtet </w:t>
      </w:r>
      <w:proofErr w:type="spellStart"/>
      <w:r>
        <w:t>wil</w:t>
      </w:r>
      <w:proofErr w:type="spellEnd"/>
      <w:r>
        <w:t xml:space="preserve"> ich </w:t>
      </w:r>
      <w:proofErr w:type="spellStart"/>
      <w:r>
        <w:t>uber</w:t>
      </w:r>
      <w:proofErr w:type="spellEnd"/>
      <w:r>
        <w:t xml:space="preserve"> euch </w:t>
      </w:r>
      <w:proofErr w:type="spellStart"/>
      <w:r>
        <w:t>komen</w:t>
      </w:r>
      <w:proofErr w:type="spellEnd"/>
      <w:r>
        <w:t xml:space="preserve"> lassen spricht der Herr Herr / Ich </w:t>
      </w:r>
      <w:proofErr w:type="spellStart"/>
      <w:r>
        <w:t>wil</w:t>
      </w:r>
      <w:proofErr w:type="spellEnd"/>
      <w:r>
        <w:t xml:space="preserve"> euch von dannen </w:t>
      </w:r>
      <w:proofErr w:type="spellStart"/>
      <w:r>
        <w:t>eraus</w:t>
      </w:r>
      <w:proofErr w:type="spellEnd"/>
      <w:r>
        <w:t xml:space="preserve"> </w:t>
      </w:r>
      <w:proofErr w:type="spellStart"/>
      <w:r>
        <w:t>stossen</w:t>
      </w:r>
      <w:proofErr w:type="spellEnd"/>
      <w:r>
        <w:t xml:space="preserve"> und den </w:t>
      </w:r>
      <w:proofErr w:type="spellStart"/>
      <w:r>
        <w:t>frembden</w:t>
      </w:r>
      <w:proofErr w:type="spellEnd"/>
      <w:r>
        <w:t xml:space="preserve"> in die </w:t>
      </w:r>
      <w:proofErr w:type="spellStart"/>
      <w:r>
        <w:t>hand</w:t>
      </w:r>
      <w:proofErr w:type="spellEnd"/>
      <w:r>
        <w:t xml:space="preserve"> geben und </w:t>
      </w:r>
      <w:proofErr w:type="spellStart"/>
      <w:r>
        <w:t>wil</w:t>
      </w:r>
      <w:proofErr w:type="spellEnd"/>
      <w:r>
        <w:t xml:space="preserve"> euch </w:t>
      </w:r>
      <w:proofErr w:type="spellStart"/>
      <w:r>
        <w:t>ewer</w:t>
      </w:r>
      <w:proofErr w:type="spellEnd"/>
      <w:r>
        <w:t xml:space="preserve"> recht thun / </w:t>
      </w:r>
      <w:proofErr w:type="spellStart"/>
      <w:r>
        <w:t>jr</w:t>
      </w:r>
      <w:proofErr w:type="spellEnd"/>
      <w:r>
        <w:t xml:space="preserve"> </w:t>
      </w:r>
      <w:proofErr w:type="spellStart"/>
      <w:r>
        <w:t>solt</w:t>
      </w:r>
      <w:proofErr w:type="spellEnd"/>
      <w:r>
        <w:t xml:space="preserve"> durchs </w:t>
      </w:r>
      <w:proofErr w:type="spellStart"/>
      <w:r>
        <w:t>Schwerd</w:t>
      </w:r>
      <w:proofErr w:type="spellEnd"/>
      <w:r>
        <w:t xml:space="preserve"> fallen in den </w:t>
      </w:r>
      <w:proofErr w:type="spellStart"/>
      <w:r>
        <w:t>grentzen</w:t>
      </w:r>
      <w:proofErr w:type="spellEnd"/>
      <w:r>
        <w:t xml:space="preserve"> Israel will ich euch richten und </w:t>
      </w:r>
      <w:proofErr w:type="spellStart"/>
      <w:r>
        <w:t>solt</w:t>
      </w:r>
      <w:proofErr w:type="spellEnd"/>
      <w:r>
        <w:t xml:space="preserve"> </w:t>
      </w:r>
      <w:proofErr w:type="spellStart"/>
      <w:r>
        <w:t>erfaren</w:t>
      </w:r>
      <w:proofErr w:type="spellEnd"/>
      <w:r>
        <w:t xml:space="preserve"> das ich der Herr bin: Die stad aber </w:t>
      </w:r>
      <w:proofErr w:type="spellStart"/>
      <w:r>
        <w:t>sol</w:t>
      </w:r>
      <w:proofErr w:type="spellEnd"/>
      <w:r>
        <w:t xml:space="preserve"> nicht </w:t>
      </w:r>
      <w:proofErr w:type="spellStart"/>
      <w:r>
        <w:t>ewer</w:t>
      </w:r>
      <w:proofErr w:type="spellEnd"/>
      <w:r>
        <w:t xml:space="preserve"> </w:t>
      </w:r>
      <w:proofErr w:type="spellStart"/>
      <w:r>
        <w:t>topff</w:t>
      </w:r>
      <w:proofErr w:type="spellEnd"/>
      <w:r>
        <w:t xml:space="preserve"> sein noch </w:t>
      </w:r>
      <w:proofErr w:type="spellStart"/>
      <w:r>
        <w:t>jr</w:t>
      </w:r>
      <w:proofErr w:type="spellEnd"/>
      <w:r>
        <w:t xml:space="preserve"> das </w:t>
      </w:r>
      <w:proofErr w:type="spellStart"/>
      <w:r>
        <w:t>fleishc</w:t>
      </w:r>
      <w:proofErr w:type="spellEnd"/>
      <w:r>
        <w:t xml:space="preserve"> drinnen sondern in den </w:t>
      </w:r>
      <w:proofErr w:type="spellStart"/>
      <w:r>
        <w:t>grentzen</w:t>
      </w:r>
      <w:proofErr w:type="spellEnd"/>
      <w:r>
        <w:t xml:space="preserve"> Israel </w:t>
      </w:r>
      <w:proofErr w:type="spellStart"/>
      <w:r>
        <w:t>wil</w:t>
      </w:r>
      <w:proofErr w:type="spellEnd"/>
      <w:r>
        <w:t xml:space="preserve"> ich euch richten / und </w:t>
      </w:r>
      <w:proofErr w:type="spellStart"/>
      <w:r>
        <w:t>solt</w:t>
      </w:r>
      <w:proofErr w:type="spellEnd"/>
      <w:r>
        <w:t xml:space="preserve"> </w:t>
      </w:r>
      <w:proofErr w:type="spellStart"/>
      <w:r>
        <w:t>erfaren</w:t>
      </w:r>
      <w:proofErr w:type="spellEnd"/>
      <w:r>
        <w:t xml:space="preserve"> das ich der Herr bin: denn </w:t>
      </w:r>
      <w:proofErr w:type="spellStart"/>
      <w:r>
        <w:t>jr</w:t>
      </w:r>
      <w:proofErr w:type="spellEnd"/>
      <w:r>
        <w:t xml:space="preserve"> nach meinen </w:t>
      </w:r>
      <w:proofErr w:type="spellStart"/>
      <w:r>
        <w:t>gebotten</w:t>
      </w:r>
      <w:proofErr w:type="spellEnd"/>
      <w:r>
        <w:t xml:space="preserve"> nicht gewandelt habt und meine Rechte nicht gehalten / sondern gethan nach der Heiden weise die </w:t>
      </w:r>
      <w:proofErr w:type="spellStart"/>
      <w:r>
        <w:t>umb</w:t>
      </w:r>
      <w:proofErr w:type="spellEnd"/>
      <w:r>
        <w:t xml:space="preserve"> euch her sind) </w:t>
      </w:r>
      <w:proofErr w:type="spellStart"/>
      <w:r>
        <w:t>wil</w:t>
      </w:r>
      <w:proofErr w:type="spellEnd"/>
      <w:r>
        <w:t xml:space="preserve"> er </w:t>
      </w:r>
      <w:proofErr w:type="spellStart"/>
      <w:r>
        <w:t>abermal</w:t>
      </w:r>
      <w:proofErr w:type="spellEnd"/>
      <w:r>
        <w:t xml:space="preserve"> sagen / Ich </w:t>
      </w:r>
      <w:proofErr w:type="spellStart"/>
      <w:r>
        <w:t>wil</w:t>
      </w:r>
      <w:proofErr w:type="spellEnd"/>
      <w:r>
        <w:t xml:space="preserve"> euch Propheten-</w:t>
      </w:r>
      <w:proofErr w:type="spellStart"/>
      <w:r>
        <w:t>Mordern</w:t>
      </w:r>
      <w:proofErr w:type="spellEnd"/>
      <w:r>
        <w:t xml:space="preserve"> </w:t>
      </w:r>
      <w:proofErr w:type="spellStart"/>
      <w:r>
        <w:t>ewre</w:t>
      </w:r>
      <w:proofErr w:type="spellEnd"/>
      <w:r>
        <w:t xml:space="preserve"> </w:t>
      </w:r>
      <w:proofErr w:type="spellStart"/>
      <w:r>
        <w:t>wortt</w:t>
      </w:r>
      <w:proofErr w:type="spellEnd"/>
      <w:r>
        <w:t xml:space="preserve"> recht auslegen / nicht ist Jerusalem </w:t>
      </w:r>
      <w:proofErr w:type="spellStart"/>
      <w:r>
        <w:t>ewer</w:t>
      </w:r>
      <w:proofErr w:type="spellEnd"/>
      <w:r>
        <w:t xml:space="preserve"> </w:t>
      </w:r>
      <w:proofErr w:type="spellStart"/>
      <w:r>
        <w:t>topffe</w:t>
      </w:r>
      <w:proofErr w:type="spellEnd"/>
      <w:r>
        <w:t xml:space="preserve"> die Mordgruben auch </w:t>
      </w:r>
      <w:proofErr w:type="spellStart"/>
      <w:r>
        <w:t>jr</w:t>
      </w:r>
      <w:proofErr w:type="spellEnd"/>
      <w:r>
        <w:t xml:space="preserve"> </w:t>
      </w:r>
      <w:proofErr w:type="spellStart"/>
      <w:r>
        <w:t>Prophetenverrhetter</w:t>
      </w:r>
      <w:proofErr w:type="spellEnd"/>
      <w:r>
        <w:t xml:space="preserve"> das </w:t>
      </w:r>
      <w:proofErr w:type="spellStart"/>
      <w:r>
        <w:t>fleisch</w:t>
      </w:r>
      <w:proofErr w:type="spellEnd"/>
      <w:r>
        <w:t xml:space="preserve"> nicht / sondern Gottes Heiligen drinnen erschlagen sind das </w:t>
      </w:r>
      <w:proofErr w:type="spellStart"/>
      <w:r>
        <w:t>fleisch</w:t>
      </w:r>
      <w:proofErr w:type="spellEnd"/>
      <w:r>
        <w:t xml:space="preserve"> / </w:t>
      </w:r>
      <w:proofErr w:type="spellStart"/>
      <w:r>
        <w:t>jr</w:t>
      </w:r>
      <w:proofErr w:type="spellEnd"/>
      <w:r>
        <w:t xml:space="preserve"> aber </w:t>
      </w:r>
      <w:proofErr w:type="spellStart"/>
      <w:r>
        <w:t>solt</w:t>
      </w:r>
      <w:proofErr w:type="spellEnd"/>
      <w:r>
        <w:t xml:space="preserve"> aus der Stad vertrieben und </w:t>
      </w:r>
      <w:proofErr w:type="spellStart"/>
      <w:r>
        <w:t>draussen</w:t>
      </w:r>
      <w:proofErr w:type="spellEnd"/>
      <w:r>
        <w:t xml:space="preserve"> </w:t>
      </w:r>
      <w:proofErr w:type="spellStart"/>
      <w:r>
        <w:t>erwurget</w:t>
      </w:r>
      <w:proofErr w:type="spellEnd"/>
      <w:r>
        <w:t xml:space="preserve"> werden / </w:t>
      </w:r>
      <w:proofErr w:type="spellStart"/>
      <w:r>
        <w:t>umb</w:t>
      </w:r>
      <w:proofErr w:type="spellEnd"/>
      <w:r>
        <w:t xml:space="preserve"> des willen das </w:t>
      </w:r>
      <w:proofErr w:type="spellStart"/>
      <w:r>
        <w:t>jr</w:t>
      </w:r>
      <w:proofErr w:type="spellEnd"/>
      <w:r>
        <w:t xml:space="preserve"> die Propheten drinnen </w:t>
      </w:r>
      <w:proofErr w:type="spellStart"/>
      <w:r>
        <w:t>erwurget</w:t>
      </w:r>
      <w:proofErr w:type="spellEnd"/>
      <w:r>
        <w:t xml:space="preserve"> und noch </w:t>
      </w:r>
      <w:proofErr w:type="spellStart"/>
      <w:r>
        <w:t>heuttes</w:t>
      </w:r>
      <w:proofErr w:type="spellEnd"/>
      <w:r>
        <w:t xml:space="preserve"> </w:t>
      </w:r>
      <w:proofErr w:type="spellStart"/>
      <w:r>
        <w:t>tages</w:t>
      </w:r>
      <w:proofErr w:type="spellEnd"/>
      <w:r>
        <w:t xml:space="preserve"> keinen Propheten </w:t>
      </w:r>
      <w:proofErr w:type="spellStart"/>
      <w:r>
        <w:t>hoeren</w:t>
      </w:r>
      <w:proofErr w:type="spellEnd"/>
      <w:r>
        <w:t xml:space="preserve"> noch leiden kund: Was </w:t>
      </w:r>
      <w:proofErr w:type="spellStart"/>
      <w:r>
        <w:t>jr</w:t>
      </w:r>
      <w:proofErr w:type="spellEnd"/>
      <w:r>
        <w:t xml:space="preserve"> furchtet </w:t>
      </w:r>
      <w:proofErr w:type="spellStart"/>
      <w:r>
        <w:t>sol</w:t>
      </w:r>
      <w:proofErr w:type="spellEnd"/>
      <w:r>
        <w:t xml:space="preserve"> euch </w:t>
      </w:r>
      <w:proofErr w:type="spellStart"/>
      <w:r>
        <w:t>komen</w:t>
      </w:r>
      <w:proofErr w:type="spellEnd"/>
      <w:r>
        <w:t xml:space="preserve"> aber nicht ehe </w:t>
      </w:r>
      <w:proofErr w:type="spellStart"/>
      <w:r>
        <w:t>solt</w:t>
      </w:r>
      <w:proofErr w:type="spellEnd"/>
      <w:r>
        <w:t xml:space="preserve"> </w:t>
      </w:r>
      <w:proofErr w:type="spellStart"/>
      <w:r>
        <w:t>jr</w:t>
      </w:r>
      <w:proofErr w:type="spellEnd"/>
      <w:r>
        <w:t xml:space="preserve"> </w:t>
      </w:r>
      <w:proofErr w:type="spellStart"/>
      <w:r>
        <w:t>glewben</w:t>
      </w:r>
      <w:proofErr w:type="spellEnd"/>
      <w:r>
        <w:t xml:space="preserve"> denn </w:t>
      </w:r>
      <w:proofErr w:type="spellStart"/>
      <w:r>
        <w:t>jr</w:t>
      </w:r>
      <w:proofErr w:type="spellEnd"/>
      <w:r>
        <w:t xml:space="preserve"> gefangen </w:t>
      </w:r>
      <w:proofErr w:type="spellStart"/>
      <w:r>
        <w:t>hinweggefurt</w:t>
      </w:r>
      <w:proofErr w:type="spellEnd"/>
      <w:r>
        <w:t xml:space="preserve"> in der </w:t>
      </w:r>
      <w:proofErr w:type="spellStart"/>
      <w:r>
        <w:t>Babiloner</w:t>
      </w:r>
      <w:proofErr w:type="spellEnd"/>
      <w:r>
        <w:t xml:space="preserve"> </w:t>
      </w:r>
      <w:proofErr w:type="spellStart"/>
      <w:r>
        <w:t>land</w:t>
      </w:r>
      <w:proofErr w:type="spellEnd"/>
      <w:r>
        <w:t xml:space="preserve"> und im </w:t>
      </w:r>
      <w:proofErr w:type="spellStart"/>
      <w:r>
        <w:t>land</w:t>
      </w:r>
      <w:proofErr w:type="spellEnd"/>
      <w:r>
        <w:t xml:space="preserve"> </w:t>
      </w:r>
      <w:proofErr w:type="spellStart"/>
      <w:r>
        <w:t>Emath</w:t>
      </w:r>
      <w:proofErr w:type="spellEnd"/>
      <w:r>
        <w:t xml:space="preserve"> </w:t>
      </w:r>
      <w:proofErr w:type="spellStart"/>
      <w:r>
        <w:t>erwurget</w:t>
      </w:r>
      <w:proofErr w:type="spellEnd"/>
      <w:r>
        <w:t xml:space="preserve"> werdet als die </w:t>
      </w:r>
      <w:proofErr w:type="spellStart"/>
      <w:r>
        <w:t>Meineydig</w:t>
      </w:r>
      <w:proofErr w:type="spellEnd"/>
      <w:r>
        <w:t xml:space="preserve"> mit </w:t>
      </w:r>
      <w:proofErr w:type="spellStart"/>
      <w:r>
        <w:t>Sedechia</w:t>
      </w:r>
      <w:proofErr w:type="spellEnd"/>
      <w:r>
        <w:t xml:space="preserve"> am </w:t>
      </w:r>
      <w:proofErr w:type="spellStart"/>
      <w:r>
        <w:t>Koenig</w:t>
      </w:r>
      <w:proofErr w:type="spellEnd"/>
      <w:r>
        <w:t xml:space="preserve"> zu Babel worden / das euch der </w:t>
      </w:r>
      <w:proofErr w:type="spellStart"/>
      <w:r>
        <w:t>Prophete</w:t>
      </w:r>
      <w:proofErr w:type="spellEnd"/>
      <w:r>
        <w:t xml:space="preserve"> Jeremias </w:t>
      </w:r>
      <w:proofErr w:type="spellStart"/>
      <w:r>
        <w:t>nichtgeleret</w:t>
      </w:r>
      <w:proofErr w:type="spellEnd"/>
      <w:r>
        <w:t xml:space="preserve"> hat. </w:t>
      </w:r>
    </w:p>
    <w:p w14:paraId="1F735DE3" w14:textId="77777777" w:rsidR="00524C8D" w:rsidRDefault="00524C8D" w:rsidP="00524C8D">
      <w:pPr>
        <w:pStyle w:val="StandardWeb"/>
      </w:pPr>
      <w:r>
        <w:t xml:space="preserve">In dem Andern </w:t>
      </w:r>
      <w:proofErr w:type="spellStart"/>
      <w:r>
        <w:t>stuecke</w:t>
      </w:r>
      <w:proofErr w:type="spellEnd"/>
      <w:r>
        <w:t xml:space="preserve"> </w:t>
      </w:r>
      <w:proofErr w:type="spellStart"/>
      <w:r>
        <w:t>dises</w:t>
      </w:r>
      <w:proofErr w:type="spellEnd"/>
      <w:r>
        <w:t xml:space="preserve"> </w:t>
      </w:r>
      <w:proofErr w:type="spellStart"/>
      <w:r>
        <w:t>Capitels</w:t>
      </w:r>
      <w:proofErr w:type="spellEnd"/>
      <w:r>
        <w:t xml:space="preserve"> last uns </w:t>
      </w:r>
      <w:proofErr w:type="spellStart"/>
      <w:r>
        <w:t>hoeren</w:t>
      </w:r>
      <w:proofErr w:type="spellEnd"/>
      <w:r>
        <w:t xml:space="preserve"> </w:t>
      </w:r>
    </w:p>
    <w:p w14:paraId="27E588F6" w14:textId="77777777" w:rsidR="00524C8D" w:rsidRDefault="00524C8D" w:rsidP="00524C8D">
      <w:pPr>
        <w:pStyle w:val="berschrift2"/>
      </w:pPr>
      <w:r>
        <w:t xml:space="preserve">Was Hesekiel beweget vom Reich CHRISTI </w:t>
      </w:r>
      <w:proofErr w:type="spellStart"/>
      <w:r>
        <w:t>zuweissagen</w:t>
      </w:r>
      <w:proofErr w:type="spellEnd"/>
      <w:r>
        <w:t xml:space="preserve"> und wie er CHRISTI Reich beschreibet.</w:t>
      </w:r>
    </w:p>
    <w:p w14:paraId="2BC40FC6" w14:textId="77777777" w:rsidR="00524C8D" w:rsidRDefault="00524C8D" w:rsidP="00524C8D">
      <w:pPr>
        <w:pStyle w:val="StandardWeb"/>
      </w:pPr>
      <w:r>
        <w:t xml:space="preserve">Denn wie er mit </w:t>
      </w:r>
      <w:proofErr w:type="spellStart"/>
      <w:r>
        <w:t>disen</w:t>
      </w:r>
      <w:proofErr w:type="spellEnd"/>
      <w:r>
        <w:t xml:space="preserve"> </w:t>
      </w:r>
      <w:proofErr w:type="spellStart"/>
      <w:r>
        <w:t>wortten</w:t>
      </w:r>
      <w:proofErr w:type="spellEnd"/>
      <w:r>
        <w:t xml:space="preserve"> (und da ich so </w:t>
      </w:r>
      <w:proofErr w:type="spellStart"/>
      <w:r>
        <w:t>weissagete</w:t>
      </w:r>
      <w:proofErr w:type="spellEnd"/>
      <w:r>
        <w:t xml:space="preserve"> starb </w:t>
      </w:r>
      <w:proofErr w:type="spellStart"/>
      <w:r>
        <w:t>Platia</w:t>
      </w:r>
      <w:proofErr w:type="spellEnd"/>
      <w:r>
        <w:t xml:space="preserve"> der Son </w:t>
      </w:r>
      <w:proofErr w:type="spellStart"/>
      <w:r>
        <w:t>Benaia</w:t>
      </w:r>
      <w:proofErr w:type="spellEnd"/>
      <w:r>
        <w:t xml:space="preserve">: da fiel ich </w:t>
      </w:r>
      <w:proofErr w:type="spellStart"/>
      <w:r>
        <w:t>auff</w:t>
      </w:r>
      <w:proofErr w:type="spellEnd"/>
      <w:r>
        <w:t xml:space="preserve"> mein </w:t>
      </w:r>
      <w:proofErr w:type="spellStart"/>
      <w:r>
        <w:t>angesicht</w:t>
      </w:r>
      <w:proofErr w:type="spellEnd"/>
      <w:r>
        <w:t xml:space="preserve"> und </w:t>
      </w:r>
      <w:proofErr w:type="spellStart"/>
      <w:r>
        <w:t>schrey</w:t>
      </w:r>
      <w:proofErr w:type="spellEnd"/>
      <w:r>
        <w:t xml:space="preserve"> mit lauter </w:t>
      </w:r>
      <w:proofErr w:type="spellStart"/>
      <w:r>
        <w:t>stim</w:t>
      </w:r>
      <w:proofErr w:type="spellEnd"/>
      <w:r>
        <w:t xml:space="preserve"> und sprach / ah Herr Herr du </w:t>
      </w:r>
      <w:proofErr w:type="spellStart"/>
      <w:r>
        <w:t>wirsts</w:t>
      </w:r>
      <w:proofErr w:type="spellEnd"/>
      <w:r>
        <w:t xml:space="preserve"> mit den </w:t>
      </w:r>
      <w:proofErr w:type="spellStart"/>
      <w:r>
        <w:t>ubrigen</w:t>
      </w:r>
      <w:proofErr w:type="spellEnd"/>
      <w:r>
        <w:t xml:space="preserve"> Israel garausmachen: da </w:t>
      </w:r>
      <w:proofErr w:type="spellStart"/>
      <w:r>
        <w:t>geschach</w:t>
      </w:r>
      <w:proofErr w:type="spellEnd"/>
      <w:r>
        <w:t xml:space="preserve"> des </w:t>
      </w:r>
      <w:proofErr w:type="spellStart"/>
      <w:r>
        <w:t>Hern</w:t>
      </w:r>
      <w:proofErr w:type="spellEnd"/>
      <w:r>
        <w:t xml:space="preserve"> </w:t>
      </w:r>
      <w:proofErr w:type="spellStart"/>
      <w:r>
        <w:t>wortt</w:t>
      </w:r>
      <w:proofErr w:type="spellEnd"/>
      <w:r>
        <w:t xml:space="preserve"> zu mir und sprach / Du Menschenkind deine </w:t>
      </w:r>
      <w:proofErr w:type="spellStart"/>
      <w:r>
        <w:t>brueder</w:t>
      </w:r>
      <w:proofErr w:type="spellEnd"/>
      <w:r>
        <w:t xml:space="preserve"> und nahe freunde und das </w:t>
      </w:r>
      <w:proofErr w:type="spellStart"/>
      <w:r>
        <w:t>gantze</w:t>
      </w:r>
      <w:proofErr w:type="spellEnd"/>
      <w:r>
        <w:t xml:space="preserve"> haus Israel so noch zu Jerusalem </w:t>
      </w:r>
      <w:proofErr w:type="spellStart"/>
      <w:r>
        <w:t>wonen</w:t>
      </w:r>
      <w:proofErr w:type="spellEnd"/>
      <w:r>
        <w:t xml:space="preserve"> sprechen </w:t>
      </w:r>
      <w:proofErr w:type="spellStart"/>
      <w:r>
        <w:t>wol</w:t>
      </w:r>
      <w:proofErr w:type="spellEnd"/>
      <w:r>
        <w:t xml:space="preserve"> untereinander / jene sind vom </w:t>
      </w:r>
      <w:proofErr w:type="spellStart"/>
      <w:r>
        <w:t>Hern</w:t>
      </w:r>
      <w:proofErr w:type="spellEnd"/>
      <w:r>
        <w:t xml:space="preserve"> ferne weggeflogen aber wir haben das </w:t>
      </w:r>
      <w:proofErr w:type="spellStart"/>
      <w:r>
        <w:t>land</w:t>
      </w:r>
      <w:proofErr w:type="spellEnd"/>
      <w:r>
        <w:t xml:space="preserve"> </w:t>
      </w:r>
      <w:proofErr w:type="spellStart"/>
      <w:r>
        <w:t>jnnen</w:t>
      </w:r>
      <w:proofErr w:type="spellEnd"/>
      <w:r>
        <w:t xml:space="preserve">) durch </w:t>
      </w:r>
      <w:proofErr w:type="spellStart"/>
      <w:r>
        <w:t>Platia</w:t>
      </w:r>
      <w:proofErr w:type="spellEnd"/>
      <w:r>
        <w:t xml:space="preserve"> gestorben sein da er weissaget / den gottlosen </w:t>
      </w:r>
      <w:proofErr w:type="spellStart"/>
      <w:r>
        <w:t>regenten</w:t>
      </w:r>
      <w:proofErr w:type="spellEnd"/>
      <w:r>
        <w:t xml:space="preserve"> eben zu der zeit und stunde gestorben sein da Hesekiel wider </w:t>
      </w:r>
      <w:proofErr w:type="spellStart"/>
      <w:r>
        <w:t>jn</w:t>
      </w:r>
      <w:proofErr w:type="spellEnd"/>
      <w:r>
        <w:t xml:space="preserve"> </w:t>
      </w:r>
      <w:proofErr w:type="spellStart"/>
      <w:r>
        <w:t>geweissaget</w:t>
      </w:r>
      <w:proofErr w:type="spellEnd"/>
      <w:r>
        <w:t xml:space="preserve">: durch </w:t>
      </w:r>
      <w:proofErr w:type="spellStart"/>
      <w:r>
        <w:t>Hesekial</w:t>
      </w:r>
      <w:proofErr w:type="spellEnd"/>
      <w:r>
        <w:t xml:space="preserve"> </w:t>
      </w:r>
      <w:proofErr w:type="spellStart"/>
      <w:r>
        <w:t>auff</w:t>
      </w:r>
      <w:proofErr w:type="spellEnd"/>
      <w:r>
        <w:t xml:space="preserve"> sein </w:t>
      </w:r>
      <w:proofErr w:type="spellStart"/>
      <w:r>
        <w:t>angesichte</w:t>
      </w:r>
      <w:proofErr w:type="spellEnd"/>
      <w:r>
        <w:t xml:space="preserve"> gefallen und geschrien haben ah Herr du </w:t>
      </w:r>
      <w:proofErr w:type="spellStart"/>
      <w:r>
        <w:t>wirsts</w:t>
      </w:r>
      <w:proofErr w:type="spellEnd"/>
      <w:r>
        <w:t xml:space="preserve"> mit den </w:t>
      </w:r>
      <w:proofErr w:type="spellStart"/>
      <w:r>
        <w:t>ubrigen</w:t>
      </w:r>
      <w:proofErr w:type="spellEnd"/>
      <w:r>
        <w:t xml:space="preserve"> </w:t>
      </w:r>
      <w:proofErr w:type="spellStart"/>
      <w:r>
        <w:t>Usrael</w:t>
      </w:r>
      <w:proofErr w:type="spellEnd"/>
      <w:r>
        <w:t xml:space="preserve"> garausmachen / </w:t>
      </w:r>
      <w:proofErr w:type="spellStart"/>
      <w:r>
        <w:t>zuverstehen</w:t>
      </w:r>
      <w:proofErr w:type="spellEnd"/>
      <w:r>
        <w:t xml:space="preserve"> geben / wie Gottes geist so </w:t>
      </w:r>
      <w:proofErr w:type="spellStart"/>
      <w:r>
        <w:t>gnedig</w:t>
      </w:r>
      <w:proofErr w:type="spellEnd"/>
      <w:r>
        <w:t xml:space="preserve"> und barmherzig </w:t>
      </w:r>
      <w:proofErr w:type="spellStart"/>
      <w:r>
        <w:t>seie</w:t>
      </w:r>
      <w:proofErr w:type="spellEnd"/>
      <w:r>
        <w:t xml:space="preserve"> und so gar ungerne sehe das auch ein gottloser </w:t>
      </w:r>
      <w:proofErr w:type="spellStart"/>
      <w:r>
        <w:t>verlorn</w:t>
      </w:r>
      <w:proofErr w:type="spellEnd"/>
      <w:r>
        <w:t xml:space="preserve"> werde und </w:t>
      </w:r>
      <w:proofErr w:type="spellStart"/>
      <w:r>
        <w:t>jmer</w:t>
      </w:r>
      <w:proofErr w:type="spellEnd"/>
      <w:r>
        <w:t xml:space="preserve"> gerne </w:t>
      </w:r>
      <w:proofErr w:type="spellStart"/>
      <w:r>
        <w:t>wolt</w:t>
      </w:r>
      <w:proofErr w:type="spellEnd"/>
      <w:r>
        <w:t xml:space="preserve"> das man sich </w:t>
      </w:r>
      <w:proofErr w:type="spellStart"/>
      <w:r>
        <w:t>bekeret</w:t>
      </w:r>
      <w:proofErr w:type="spellEnd"/>
      <w:r>
        <w:t xml:space="preserve"> und </w:t>
      </w:r>
      <w:proofErr w:type="spellStart"/>
      <w:r>
        <w:t>lebete</w:t>
      </w:r>
      <w:proofErr w:type="spellEnd"/>
      <w:r>
        <w:t xml:space="preserve"> / und mit unaussprechlichen </w:t>
      </w:r>
      <w:proofErr w:type="spellStart"/>
      <w:r>
        <w:t>seufftzen</w:t>
      </w:r>
      <w:proofErr w:type="spellEnd"/>
      <w:r>
        <w:t xml:space="preserve"> bittet </w:t>
      </w:r>
      <w:proofErr w:type="spellStart"/>
      <w:r>
        <w:t>fur</w:t>
      </w:r>
      <w:proofErr w:type="spellEnd"/>
      <w:r>
        <w:t xml:space="preserve"> alle lebendigen / das sie doch </w:t>
      </w:r>
      <w:proofErr w:type="spellStart"/>
      <w:r>
        <w:t>jre</w:t>
      </w:r>
      <w:proofErr w:type="spellEnd"/>
      <w:r>
        <w:t xml:space="preserve"> </w:t>
      </w:r>
      <w:proofErr w:type="spellStart"/>
      <w:r>
        <w:t>suende</w:t>
      </w:r>
      <w:proofErr w:type="spellEnd"/>
      <w:r>
        <w:t xml:space="preserve"> </w:t>
      </w:r>
      <w:proofErr w:type="spellStart"/>
      <w:r>
        <w:t>bedencken</w:t>
      </w:r>
      <w:proofErr w:type="spellEnd"/>
      <w:r>
        <w:t xml:space="preserve"> und nicht </w:t>
      </w:r>
      <w:proofErr w:type="spellStart"/>
      <w:r>
        <w:t>ewigverlorn</w:t>
      </w:r>
      <w:proofErr w:type="spellEnd"/>
      <w:r>
        <w:t xml:space="preserve"> werden: durch Hesekiels </w:t>
      </w:r>
      <w:proofErr w:type="spellStart"/>
      <w:r>
        <w:t>bruedere</w:t>
      </w:r>
      <w:proofErr w:type="spellEnd"/>
      <w:r>
        <w:t xml:space="preserve"> und freunde die Juden so zu Jerusalem blieben mit </w:t>
      </w:r>
      <w:proofErr w:type="spellStart"/>
      <w:r>
        <w:t>Koenig</w:t>
      </w:r>
      <w:proofErr w:type="spellEnd"/>
      <w:r>
        <w:t xml:space="preserve"> </w:t>
      </w:r>
      <w:proofErr w:type="spellStart"/>
      <w:r>
        <w:t>Sedechia</w:t>
      </w:r>
      <w:proofErr w:type="spellEnd"/>
      <w:r>
        <w:t xml:space="preserve"> da Jeremias Hesekiel Daniel ins </w:t>
      </w:r>
      <w:proofErr w:type="spellStart"/>
      <w:r>
        <w:t>gefengnis</w:t>
      </w:r>
      <w:proofErr w:type="spellEnd"/>
      <w:r>
        <w:t xml:space="preserve"> Babel </w:t>
      </w:r>
      <w:proofErr w:type="spellStart"/>
      <w:r>
        <w:t>williglich</w:t>
      </w:r>
      <w:proofErr w:type="spellEnd"/>
      <w:r>
        <w:t xml:space="preserve"> </w:t>
      </w:r>
      <w:proofErr w:type="spellStart"/>
      <w:r>
        <w:t>giengen</w:t>
      </w:r>
      <w:proofErr w:type="spellEnd"/>
      <w:r>
        <w:t xml:space="preserve"> unter welchen etliche vom Priesterstande gewesen: durch solche sprechen / jene sind vom </w:t>
      </w:r>
      <w:proofErr w:type="spellStart"/>
      <w:r>
        <w:t>Hern</w:t>
      </w:r>
      <w:proofErr w:type="spellEnd"/>
      <w:r>
        <w:t xml:space="preserve"> ferne weggeflogen aber wir haben das </w:t>
      </w:r>
      <w:proofErr w:type="spellStart"/>
      <w:r>
        <w:t>land</w:t>
      </w:r>
      <w:proofErr w:type="spellEnd"/>
      <w:r>
        <w:t xml:space="preserve"> </w:t>
      </w:r>
      <w:proofErr w:type="spellStart"/>
      <w:r>
        <w:t>jnnen</w:t>
      </w:r>
      <w:proofErr w:type="spellEnd"/>
      <w:r>
        <w:t xml:space="preserve"> / </w:t>
      </w:r>
      <w:proofErr w:type="spellStart"/>
      <w:r>
        <w:t>furnemlich</w:t>
      </w:r>
      <w:proofErr w:type="spellEnd"/>
      <w:r>
        <w:t xml:space="preserve"> die Priester zu Jerusalem geblieben der Juden zu Babel spotten als der </w:t>
      </w:r>
      <w:proofErr w:type="spellStart"/>
      <w:r>
        <w:t>abtrunnigen</w:t>
      </w:r>
      <w:proofErr w:type="spellEnd"/>
      <w:r>
        <w:t xml:space="preserve"> und sich </w:t>
      </w:r>
      <w:proofErr w:type="spellStart"/>
      <w:r>
        <w:t>fur</w:t>
      </w:r>
      <w:proofErr w:type="spellEnd"/>
      <w:r>
        <w:t xml:space="preserve"> bestendige Gottes </w:t>
      </w:r>
      <w:proofErr w:type="spellStart"/>
      <w:r>
        <w:t>diener</w:t>
      </w:r>
      <w:proofErr w:type="spellEnd"/>
      <w:r>
        <w:t xml:space="preserve"> halten und </w:t>
      </w:r>
      <w:proofErr w:type="spellStart"/>
      <w:r>
        <w:t>rhuemen</w:t>
      </w:r>
      <w:proofErr w:type="spellEnd"/>
      <w:r>
        <w:t xml:space="preserve"> als die zu Jerusalem bleiben werden und nicht so </w:t>
      </w:r>
      <w:proofErr w:type="spellStart"/>
      <w:r>
        <w:t>nerrisch</w:t>
      </w:r>
      <w:proofErr w:type="spellEnd"/>
      <w:r>
        <w:t xml:space="preserve"> als sie gewest </w:t>
      </w:r>
      <w:proofErr w:type="spellStart"/>
      <w:r>
        <w:t>weren</w:t>
      </w:r>
      <w:proofErr w:type="spellEnd"/>
      <w:r>
        <w:t xml:space="preserve"> das sie dem Propheten Jeremia </w:t>
      </w:r>
      <w:proofErr w:type="spellStart"/>
      <w:r>
        <w:t>gefolget</w:t>
      </w:r>
      <w:proofErr w:type="spellEnd"/>
      <w:r>
        <w:t xml:space="preserve"> </w:t>
      </w:r>
      <w:proofErr w:type="spellStart"/>
      <w:r>
        <w:t>hetten</w:t>
      </w:r>
      <w:proofErr w:type="spellEnd"/>
      <w:r>
        <w:t xml:space="preserve">: beschrieben </w:t>
      </w:r>
      <w:proofErr w:type="spellStart"/>
      <w:r>
        <w:t>wil</w:t>
      </w:r>
      <w:proofErr w:type="spellEnd"/>
      <w:r>
        <w:t xml:space="preserve"> haben die </w:t>
      </w:r>
      <w:proofErr w:type="spellStart"/>
      <w:r>
        <w:t>ursache</w:t>
      </w:r>
      <w:proofErr w:type="spellEnd"/>
      <w:r>
        <w:t xml:space="preserve"> so </w:t>
      </w:r>
      <w:proofErr w:type="spellStart"/>
      <w:r>
        <w:t>jn</w:t>
      </w:r>
      <w:proofErr w:type="spellEnd"/>
      <w:r>
        <w:t xml:space="preserve"> beweget </w:t>
      </w:r>
      <w:proofErr w:type="spellStart"/>
      <w:r>
        <w:t>zubitten</w:t>
      </w:r>
      <w:proofErr w:type="spellEnd"/>
      <w:r>
        <w:t xml:space="preserve"> </w:t>
      </w:r>
      <w:proofErr w:type="spellStart"/>
      <w:r>
        <w:t>fur</w:t>
      </w:r>
      <w:proofErr w:type="spellEnd"/>
      <w:r>
        <w:t xml:space="preserve"> die </w:t>
      </w:r>
      <w:proofErr w:type="spellStart"/>
      <w:r>
        <w:t>ubrigen</w:t>
      </w:r>
      <w:proofErr w:type="spellEnd"/>
      <w:r>
        <w:t xml:space="preserve"> Juden und </w:t>
      </w:r>
      <w:proofErr w:type="spellStart"/>
      <w:r>
        <w:t>zuweissagen</w:t>
      </w:r>
      <w:proofErr w:type="spellEnd"/>
      <w:r>
        <w:t xml:space="preserve"> von dem seligen Reich CHRISTI. </w:t>
      </w:r>
    </w:p>
    <w:p w14:paraId="1B9DE092" w14:textId="77777777" w:rsidR="00524C8D" w:rsidRDefault="00524C8D" w:rsidP="00524C8D">
      <w:pPr>
        <w:pStyle w:val="StandardWeb"/>
      </w:pPr>
      <w:r>
        <w:t xml:space="preserve">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w:t>
      </w:r>
      <w:proofErr w:type="spellStart"/>
      <w:r>
        <w:t>darumb</w:t>
      </w:r>
      <w:proofErr w:type="spellEnd"/>
      <w:r>
        <w:t xml:space="preserve"> sprich du / so spricht der Herr </w:t>
      </w:r>
      <w:proofErr w:type="spellStart"/>
      <w:r>
        <w:t>ia</w:t>
      </w:r>
      <w:proofErr w:type="spellEnd"/>
      <w:r>
        <w:t xml:space="preserve"> ich habe sie ferne weg unter die Heiden treiben lassen und in die </w:t>
      </w:r>
      <w:proofErr w:type="spellStart"/>
      <w:r>
        <w:t>lender</w:t>
      </w:r>
      <w:proofErr w:type="spellEnd"/>
      <w:r>
        <w:t xml:space="preserve"> </w:t>
      </w:r>
      <w:proofErr w:type="spellStart"/>
      <w:r>
        <w:t>zustrewet</w:t>
      </w:r>
      <w:proofErr w:type="spellEnd"/>
      <w:r>
        <w:t xml:space="preserve">: doch </w:t>
      </w:r>
      <w:proofErr w:type="spellStart"/>
      <w:r>
        <w:t>wil</w:t>
      </w:r>
      <w:proofErr w:type="spellEnd"/>
      <w:r>
        <w:t xml:space="preserve"> ich bald </w:t>
      </w:r>
      <w:proofErr w:type="spellStart"/>
      <w:r>
        <w:t>jr</w:t>
      </w:r>
      <w:proofErr w:type="spellEnd"/>
      <w:r>
        <w:t xml:space="preserve"> Heiland sein in den </w:t>
      </w:r>
      <w:proofErr w:type="spellStart"/>
      <w:r>
        <w:t>lendern</w:t>
      </w:r>
      <w:proofErr w:type="spellEnd"/>
      <w:r>
        <w:t xml:space="preserve"> dahin sie </w:t>
      </w:r>
      <w:proofErr w:type="spellStart"/>
      <w:r>
        <w:t>komen</w:t>
      </w:r>
      <w:proofErr w:type="spellEnd"/>
      <w:r>
        <w:t xml:space="preserve"> sind: </w:t>
      </w:r>
      <w:proofErr w:type="spellStart"/>
      <w:r>
        <w:t>darumb</w:t>
      </w:r>
      <w:proofErr w:type="spellEnd"/>
      <w:r>
        <w:t xml:space="preserve"> sprich / so saget der Herr Herr / Ich </w:t>
      </w:r>
      <w:proofErr w:type="spellStart"/>
      <w:r>
        <w:t>wil</w:t>
      </w:r>
      <w:proofErr w:type="spellEnd"/>
      <w:r>
        <w:t xml:space="preserve"> euch </w:t>
      </w:r>
      <w:proofErr w:type="spellStart"/>
      <w:r>
        <w:t>samlen</w:t>
      </w:r>
      <w:proofErr w:type="spellEnd"/>
      <w:r>
        <w:t xml:space="preserve"> aus den </w:t>
      </w:r>
      <w:proofErr w:type="spellStart"/>
      <w:r>
        <w:t>volckern</w:t>
      </w:r>
      <w:proofErr w:type="spellEnd"/>
      <w:r>
        <w:t xml:space="preserve"> und </w:t>
      </w:r>
      <w:proofErr w:type="spellStart"/>
      <w:r>
        <w:t>wil</w:t>
      </w:r>
      <w:proofErr w:type="spellEnd"/>
      <w:r>
        <w:t xml:space="preserve"> euch </w:t>
      </w:r>
      <w:proofErr w:type="spellStart"/>
      <w:r>
        <w:t>samlen</w:t>
      </w:r>
      <w:proofErr w:type="spellEnd"/>
      <w:r>
        <w:t xml:space="preserve"> aus den </w:t>
      </w:r>
      <w:proofErr w:type="spellStart"/>
      <w:r>
        <w:t>lendern</w:t>
      </w:r>
      <w:proofErr w:type="spellEnd"/>
      <w:r>
        <w:t xml:space="preserve"> dahin </w:t>
      </w:r>
      <w:proofErr w:type="spellStart"/>
      <w:r>
        <w:t>jr</w:t>
      </w:r>
      <w:proofErr w:type="spellEnd"/>
      <w:r>
        <w:t xml:space="preserve"> </w:t>
      </w:r>
      <w:proofErr w:type="spellStart"/>
      <w:r>
        <w:t>zustrewet</w:t>
      </w:r>
      <w:proofErr w:type="spellEnd"/>
      <w:r>
        <w:t xml:space="preserve"> seit und </w:t>
      </w:r>
      <w:proofErr w:type="spellStart"/>
      <w:r>
        <w:t>wil</w:t>
      </w:r>
      <w:proofErr w:type="spellEnd"/>
      <w:r>
        <w:t xml:space="preserve"> euch das </w:t>
      </w:r>
      <w:proofErr w:type="spellStart"/>
      <w:r>
        <w:t>land</w:t>
      </w:r>
      <w:proofErr w:type="spellEnd"/>
      <w:r>
        <w:t xml:space="preserve"> Israel geben / da sollen sie </w:t>
      </w:r>
      <w:proofErr w:type="spellStart"/>
      <w:r>
        <w:t>komen</w:t>
      </w:r>
      <w:proofErr w:type="spellEnd"/>
      <w:r>
        <w:t xml:space="preserve"> und alle </w:t>
      </w:r>
      <w:proofErr w:type="spellStart"/>
      <w:r>
        <w:t>schewel</w:t>
      </w:r>
      <w:proofErr w:type="spellEnd"/>
      <w:r>
        <w:t xml:space="preserve"> und </w:t>
      </w:r>
      <w:proofErr w:type="spellStart"/>
      <w:r>
        <w:t>grewel</w:t>
      </w:r>
      <w:proofErr w:type="spellEnd"/>
      <w:r>
        <w:t xml:space="preserve"> daraus </w:t>
      </w:r>
      <w:proofErr w:type="spellStart"/>
      <w:r>
        <w:t>wegthun</w:t>
      </w:r>
      <w:proofErr w:type="spellEnd"/>
      <w:r>
        <w:t xml:space="preserve">: und </w:t>
      </w:r>
      <w:proofErr w:type="spellStart"/>
      <w:r>
        <w:t>wil</w:t>
      </w:r>
      <w:proofErr w:type="spellEnd"/>
      <w:r>
        <w:t xml:space="preserve"> euch ein </w:t>
      </w:r>
      <w:proofErr w:type="spellStart"/>
      <w:r>
        <w:t>eintrechtg</w:t>
      </w:r>
      <w:proofErr w:type="spellEnd"/>
      <w:r>
        <w:t xml:space="preserve"> </w:t>
      </w:r>
      <w:proofErr w:type="spellStart"/>
      <w:r>
        <w:t>hertz</w:t>
      </w:r>
      <w:proofErr w:type="spellEnd"/>
      <w:r>
        <w:t xml:space="preserve"> geben und einen </w:t>
      </w:r>
      <w:proofErr w:type="spellStart"/>
      <w:r>
        <w:t>newen</w:t>
      </w:r>
      <w:proofErr w:type="spellEnd"/>
      <w:r>
        <w:t xml:space="preserve"> geist in euch geben und </w:t>
      </w:r>
      <w:proofErr w:type="spellStart"/>
      <w:r>
        <w:t>wil</w:t>
      </w:r>
      <w:proofErr w:type="spellEnd"/>
      <w:r>
        <w:t xml:space="preserve"> das steinern </w:t>
      </w:r>
      <w:proofErr w:type="spellStart"/>
      <w:r>
        <w:t>hertz</w:t>
      </w:r>
      <w:proofErr w:type="spellEnd"/>
      <w:r>
        <w:t xml:space="preserve"> </w:t>
      </w:r>
      <w:proofErr w:type="spellStart"/>
      <w:r>
        <w:t>wegnemen</w:t>
      </w:r>
      <w:proofErr w:type="spellEnd"/>
      <w:r>
        <w:t xml:space="preserve"> aus </w:t>
      </w:r>
      <w:proofErr w:type="spellStart"/>
      <w:r>
        <w:t>ewrem</w:t>
      </w:r>
      <w:proofErr w:type="spellEnd"/>
      <w:r>
        <w:t xml:space="preserve"> leibe und ein fleischen </w:t>
      </w:r>
      <w:proofErr w:type="spellStart"/>
      <w:r>
        <w:t>hertz</w:t>
      </w:r>
      <w:proofErr w:type="spellEnd"/>
      <w:r>
        <w:t xml:space="preserve"> geben / </w:t>
      </w:r>
      <w:proofErr w:type="spellStart"/>
      <w:r>
        <w:t>auff</w:t>
      </w:r>
      <w:proofErr w:type="spellEnd"/>
      <w:r>
        <w:t xml:space="preserve"> das sie in meinen </w:t>
      </w:r>
      <w:proofErr w:type="spellStart"/>
      <w:r>
        <w:t>sitten</w:t>
      </w:r>
      <w:proofErr w:type="spellEnd"/>
      <w:r>
        <w:t xml:space="preserve"> wandeln / und meine Rechte halten und darnach thun / und sie wollen mein </w:t>
      </w:r>
      <w:proofErr w:type="spellStart"/>
      <w:r>
        <w:t>volck</w:t>
      </w:r>
      <w:proofErr w:type="spellEnd"/>
      <w:r>
        <w:t xml:space="preserve"> sein so </w:t>
      </w:r>
      <w:proofErr w:type="spellStart"/>
      <w:r>
        <w:t>wil</w:t>
      </w:r>
      <w:proofErr w:type="spellEnd"/>
      <w:r>
        <w:t xml:space="preserve"> ich </w:t>
      </w:r>
      <w:proofErr w:type="spellStart"/>
      <w:r>
        <w:t>jr</w:t>
      </w:r>
      <w:proofErr w:type="spellEnd"/>
      <w:r>
        <w:t xml:space="preserve"> Gott sein) durch sie ferne treiben und </w:t>
      </w:r>
      <w:proofErr w:type="spellStart"/>
      <w:r>
        <w:t>zustrewen</w:t>
      </w:r>
      <w:proofErr w:type="spellEnd"/>
      <w:r>
        <w:t xml:space="preserve"> haben lassen / </w:t>
      </w:r>
      <w:proofErr w:type="spellStart"/>
      <w:r>
        <w:t>jrer</w:t>
      </w:r>
      <w:proofErr w:type="spellEnd"/>
      <w:r>
        <w:t xml:space="preserve"> </w:t>
      </w:r>
      <w:proofErr w:type="spellStart"/>
      <w:r>
        <w:t>suenden</w:t>
      </w:r>
      <w:proofErr w:type="spellEnd"/>
      <w:r>
        <w:t xml:space="preserve"> halben ins Babylonische </w:t>
      </w:r>
      <w:proofErr w:type="spellStart"/>
      <w:r>
        <w:t>gfengnis</w:t>
      </w:r>
      <w:proofErr w:type="spellEnd"/>
      <w:r>
        <w:t xml:space="preserve"> haben </w:t>
      </w:r>
      <w:proofErr w:type="spellStart"/>
      <w:r>
        <w:t>komen</w:t>
      </w:r>
      <w:proofErr w:type="spellEnd"/>
      <w:r>
        <w:t xml:space="preserve"> lassen und in alle </w:t>
      </w:r>
      <w:proofErr w:type="spellStart"/>
      <w:r>
        <w:t>welt</w:t>
      </w:r>
      <w:proofErr w:type="spellEnd"/>
      <w:r>
        <w:t xml:space="preserve"> </w:t>
      </w:r>
      <w:proofErr w:type="spellStart"/>
      <w:r>
        <w:t>zustrewen</w:t>
      </w:r>
      <w:proofErr w:type="spellEnd"/>
      <w:r>
        <w:t xml:space="preserve">: durch bald </w:t>
      </w:r>
      <w:proofErr w:type="spellStart"/>
      <w:r>
        <w:t>jren</w:t>
      </w:r>
      <w:proofErr w:type="spellEnd"/>
      <w:r>
        <w:t xml:space="preserve"> Heyland sehen wollen / in den </w:t>
      </w:r>
      <w:proofErr w:type="spellStart"/>
      <w:r>
        <w:t>lendern</w:t>
      </w:r>
      <w:proofErr w:type="spellEnd"/>
      <w:r>
        <w:t xml:space="preserve"> dahin sie </w:t>
      </w:r>
      <w:proofErr w:type="spellStart"/>
      <w:r>
        <w:t>komen</w:t>
      </w:r>
      <w:proofErr w:type="spellEnd"/>
      <w:r>
        <w:t xml:space="preserve"> sind / nicht alleine Gottes </w:t>
      </w:r>
      <w:proofErr w:type="spellStart"/>
      <w:r>
        <w:t>wort</w:t>
      </w:r>
      <w:proofErr w:type="spellEnd"/>
      <w:r>
        <w:t xml:space="preserve"> zu Babel </w:t>
      </w:r>
      <w:proofErr w:type="spellStart"/>
      <w:r>
        <w:t>walden</w:t>
      </w:r>
      <w:proofErr w:type="spellEnd"/>
      <w:r>
        <w:t xml:space="preserve"> sollen durch Daniel </w:t>
      </w:r>
      <w:proofErr w:type="spellStart"/>
      <w:r>
        <w:t>Mardacheum</w:t>
      </w:r>
      <w:proofErr w:type="spellEnd"/>
      <w:r>
        <w:t xml:space="preserve"> andere und die gefangenen durch </w:t>
      </w:r>
      <w:proofErr w:type="spellStart"/>
      <w:r>
        <w:t>Koenig</w:t>
      </w:r>
      <w:proofErr w:type="spellEnd"/>
      <w:r>
        <w:t xml:space="preserve"> </w:t>
      </w:r>
      <w:proofErr w:type="spellStart"/>
      <w:r>
        <w:t>Rores</w:t>
      </w:r>
      <w:proofErr w:type="spellEnd"/>
      <w:r>
        <w:t xml:space="preserve"> </w:t>
      </w:r>
      <w:proofErr w:type="spellStart"/>
      <w:r>
        <w:t>erloeset</w:t>
      </w:r>
      <w:proofErr w:type="spellEnd"/>
      <w:r>
        <w:t xml:space="preserve"> werden zu </w:t>
      </w:r>
      <w:proofErr w:type="spellStart"/>
      <w:r>
        <w:t>bestimpter</w:t>
      </w:r>
      <w:proofErr w:type="spellEnd"/>
      <w:r>
        <w:t xml:space="preserve"> zeit </w:t>
      </w:r>
      <w:proofErr w:type="spellStart"/>
      <w:r>
        <w:t>Jere</w:t>
      </w:r>
      <w:proofErr w:type="spellEnd"/>
      <w:r>
        <w:t xml:space="preserve">. 29. Sondern auch CHRISTUM bald zu den </w:t>
      </w:r>
      <w:proofErr w:type="spellStart"/>
      <w:r>
        <w:t>erloeseten</w:t>
      </w:r>
      <w:proofErr w:type="spellEnd"/>
      <w:r>
        <w:t xml:space="preserve"> aus Babel </w:t>
      </w:r>
      <w:proofErr w:type="spellStart"/>
      <w:r>
        <w:t>komen</w:t>
      </w:r>
      <w:proofErr w:type="spellEnd"/>
      <w:r>
        <w:t xml:space="preserve"> werden / als Hag. 2. </w:t>
      </w:r>
      <w:proofErr w:type="spellStart"/>
      <w:r>
        <w:t>Dises</w:t>
      </w:r>
      <w:proofErr w:type="spellEnd"/>
      <w:r>
        <w:t xml:space="preserve"> </w:t>
      </w:r>
      <w:proofErr w:type="spellStart"/>
      <w:r>
        <w:t>worttlins</w:t>
      </w:r>
      <w:proofErr w:type="spellEnd"/>
      <w:r>
        <w:t xml:space="preserve"> (bald) auch braucht / bald wird </w:t>
      </w:r>
      <w:proofErr w:type="spellStart"/>
      <w:r>
        <w:t>komen</w:t>
      </w:r>
      <w:proofErr w:type="spellEnd"/>
      <w:r>
        <w:t xml:space="preserve"> aller Heiden </w:t>
      </w:r>
      <w:proofErr w:type="spellStart"/>
      <w:r>
        <w:t>trost</w:t>
      </w:r>
      <w:proofErr w:type="spellEnd"/>
      <w:r>
        <w:t xml:space="preserve">: durch </w:t>
      </w:r>
      <w:proofErr w:type="spellStart"/>
      <w:r>
        <w:t>samlen</w:t>
      </w:r>
      <w:proofErr w:type="spellEnd"/>
      <w:r>
        <w:t xml:space="preserve"> aus den </w:t>
      </w:r>
      <w:proofErr w:type="spellStart"/>
      <w:r>
        <w:t>lendern</w:t>
      </w:r>
      <w:proofErr w:type="spellEnd"/>
      <w:r>
        <w:t xml:space="preserve"> dahin sie </w:t>
      </w:r>
      <w:proofErr w:type="spellStart"/>
      <w:r>
        <w:t>zustrewet</w:t>
      </w:r>
      <w:proofErr w:type="spellEnd"/>
      <w:r>
        <w:t xml:space="preserve"> / nicht alleine wider bringen gen Jerusalem den Tempel </w:t>
      </w:r>
      <w:proofErr w:type="spellStart"/>
      <w:r>
        <w:t>widerzubawen</w:t>
      </w:r>
      <w:proofErr w:type="spellEnd"/>
      <w:r>
        <w:t xml:space="preserve"> / Sondern auch durch CHRISTUM und sein Apostel mit dem Evangelio zum </w:t>
      </w:r>
      <w:proofErr w:type="spellStart"/>
      <w:r>
        <w:t>Himelreich</w:t>
      </w:r>
      <w:proofErr w:type="spellEnd"/>
      <w:r>
        <w:t xml:space="preserve"> </w:t>
      </w:r>
      <w:proofErr w:type="spellStart"/>
      <w:r>
        <w:t>beruffen</w:t>
      </w:r>
      <w:proofErr w:type="spellEnd"/>
      <w:r>
        <w:t xml:space="preserve"> wenn </w:t>
      </w:r>
      <w:proofErr w:type="spellStart"/>
      <w:r>
        <w:t>Psal</w:t>
      </w:r>
      <w:proofErr w:type="spellEnd"/>
      <w:r>
        <w:t xml:space="preserve">. 19. </w:t>
      </w:r>
      <w:proofErr w:type="spellStart"/>
      <w:r>
        <w:t>erfuellet</w:t>
      </w:r>
      <w:proofErr w:type="spellEnd"/>
      <w:r>
        <w:t xml:space="preserve">. Durch </w:t>
      </w:r>
      <w:proofErr w:type="spellStart"/>
      <w:r>
        <w:t>schewel</w:t>
      </w:r>
      <w:proofErr w:type="spellEnd"/>
      <w:r>
        <w:t xml:space="preserve"> und </w:t>
      </w:r>
      <w:proofErr w:type="spellStart"/>
      <w:r>
        <w:t>grewel</w:t>
      </w:r>
      <w:proofErr w:type="spellEnd"/>
      <w:r>
        <w:t xml:space="preserve"> aus dem lande </w:t>
      </w:r>
      <w:proofErr w:type="spellStart"/>
      <w:r>
        <w:t>wegthun</w:t>
      </w:r>
      <w:proofErr w:type="spellEnd"/>
      <w:r>
        <w:t xml:space="preserve"> / nicht alleine den rechten Gottesdienst zu Jerusalem wideranrichten als in Esra Nehemia </w:t>
      </w:r>
      <w:proofErr w:type="spellStart"/>
      <w:r>
        <w:t>Hagai</w:t>
      </w:r>
      <w:proofErr w:type="spellEnd"/>
      <w:r>
        <w:t xml:space="preserve"> Sacharia geschrieben / sondern auch Christum mit seinem Evangelio tilgen alle </w:t>
      </w:r>
      <w:proofErr w:type="spellStart"/>
      <w:r>
        <w:t>falschelere</w:t>
      </w:r>
      <w:proofErr w:type="spellEnd"/>
      <w:r>
        <w:t xml:space="preserve"> </w:t>
      </w:r>
      <w:proofErr w:type="spellStart"/>
      <w:r>
        <w:t>unn</w:t>
      </w:r>
      <w:proofErr w:type="spellEnd"/>
      <w:r>
        <w:t xml:space="preserve"> </w:t>
      </w:r>
      <w:proofErr w:type="spellStart"/>
      <w:r>
        <w:t>abgotterei</w:t>
      </w:r>
      <w:proofErr w:type="spellEnd"/>
      <w:r>
        <w:t xml:space="preserve"> zu Jerusalem </w:t>
      </w:r>
      <w:proofErr w:type="spellStart"/>
      <w:r>
        <w:t>unn</w:t>
      </w:r>
      <w:proofErr w:type="spellEnd"/>
      <w:r>
        <w:t xml:space="preserve"> in allen landen dahin sie </w:t>
      </w:r>
      <w:proofErr w:type="spellStart"/>
      <w:r>
        <w:t>zustrewet</w:t>
      </w:r>
      <w:proofErr w:type="spellEnd"/>
      <w:r>
        <w:t xml:space="preserve"> waren: durch ein </w:t>
      </w:r>
      <w:proofErr w:type="spellStart"/>
      <w:r>
        <w:t>eintrechtig</w:t>
      </w:r>
      <w:proofErr w:type="spellEnd"/>
      <w:r>
        <w:t xml:space="preserve"> </w:t>
      </w:r>
      <w:proofErr w:type="spellStart"/>
      <w:r>
        <w:t>hertz</w:t>
      </w:r>
      <w:proofErr w:type="spellEnd"/>
      <w:r>
        <w:t xml:space="preserve"> und </w:t>
      </w:r>
      <w:proofErr w:type="spellStart"/>
      <w:r>
        <w:t>newen</w:t>
      </w:r>
      <w:proofErr w:type="spellEnd"/>
      <w:r>
        <w:t xml:space="preserve"> geist geben / nicht allein einen solchen </w:t>
      </w:r>
      <w:proofErr w:type="spellStart"/>
      <w:r>
        <w:t>eintrechtigen</w:t>
      </w:r>
      <w:proofErr w:type="spellEnd"/>
      <w:r>
        <w:t xml:space="preserve"> </w:t>
      </w:r>
      <w:proofErr w:type="spellStart"/>
      <w:r>
        <w:t>mutt</w:t>
      </w:r>
      <w:proofErr w:type="spellEnd"/>
      <w:r>
        <w:t xml:space="preserve"> geben Tempel </w:t>
      </w:r>
      <w:proofErr w:type="spellStart"/>
      <w:r>
        <w:t>zubawen</w:t>
      </w:r>
      <w:proofErr w:type="spellEnd"/>
      <w:r>
        <w:t xml:space="preserve"> </w:t>
      </w:r>
      <w:proofErr w:type="spellStart"/>
      <w:r>
        <w:t>unn</w:t>
      </w:r>
      <w:proofErr w:type="spellEnd"/>
      <w:r>
        <w:t xml:space="preserve"> Gottesdienst anzurichten als Josua </w:t>
      </w:r>
      <w:proofErr w:type="spellStart"/>
      <w:r>
        <w:t>Serubabel</w:t>
      </w:r>
      <w:proofErr w:type="spellEnd"/>
      <w:r>
        <w:t xml:space="preserve"> das </w:t>
      </w:r>
      <w:proofErr w:type="spellStart"/>
      <w:r>
        <w:t>volck</w:t>
      </w:r>
      <w:proofErr w:type="spellEnd"/>
      <w:r>
        <w:t xml:space="preserve"> </w:t>
      </w:r>
      <w:proofErr w:type="spellStart"/>
      <w:r>
        <w:t>thetten</w:t>
      </w:r>
      <w:proofErr w:type="spellEnd"/>
      <w:r>
        <w:t xml:space="preserve"> als </w:t>
      </w:r>
      <w:proofErr w:type="spellStart"/>
      <w:r>
        <w:t>Hagai</w:t>
      </w:r>
      <w:proofErr w:type="spellEnd"/>
      <w:r>
        <w:t xml:space="preserve"> zeuget / Sondern auch durch den Heiligen Geist eines </w:t>
      </w:r>
      <w:proofErr w:type="spellStart"/>
      <w:r>
        <w:t>sinnes</w:t>
      </w:r>
      <w:proofErr w:type="spellEnd"/>
      <w:r>
        <w:t xml:space="preserve"> machen alle Christen </w:t>
      </w:r>
      <w:proofErr w:type="spellStart"/>
      <w:r>
        <w:t>auff</w:t>
      </w:r>
      <w:proofErr w:type="spellEnd"/>
      <w:r>
        <w:t xml:space="preserve"> erden wie Act. 2. Am </w:t>
      </w:r>
      <w:proofErr w:type="spellStart"/>
      <w:r>
        <w:t>Pfingstage</w:t>
      </w:r>
      <w:proofErr w:type="spellEnd"/>
      <w:r>
        <w:t xml:space="preserve"> </w:t>
      </w:r>
      <w:proofErr w:type="spellStart"/>
      <w:r>
        <w:t>geschach</w:t>
      </w:r>
      <w:proofErr w:type="spellEnd"/>
      <w:r>
        <w:t xml:space="preserve">: durch das steinern </w:t>
      </w:r>
      <w:proofErr w:type="spellStart"/>
      <w:r>
        <w:t>hertz</w:t>
      </w:r>
      <w:proofErr w:type="spellEnd"/>
      <w:r>
        <w:t xml:space="preserve"> aus dem leibe nehmen und ein fleischen </w:t>
      </w:r>
      <w:proofErr w:type="spellStart"/>
      <w:r>
        <w:t>hertz</w:t>
      </w:r>
      <w:proofErr w:type="spellEnd"/>
      <w:r>
        <w:t xml:space="preserve"> geben aus </w:t>
      </w:r>
      <w:proofErr w:type="spellStart"/>
      <w:r>
        <w:t>naturlichen</w:t>
      </w:r>
      <w:proofErr w:type="spellEnd"/>
      <w:r>
        <w:t xml:space="preserve"> </w:t>
      </w:r>
      <w:proofErr w:type="spellStart"/>
      <w:r>
        <w:t>widerchristen</w:t>
      </w:r>
      <w:proofErr w:type="spellEnd"/>
      <w:r>
        <w:t xml:space="preserve"> </w:t>
      </w:r>
      <w:proofErr w:type="spellStart"/>
      <w:r>
        <w:t>gesetzpredigern</w:t>
      </w:r>
      <w:proofErr w:type="spellEnd"/>
      <w:r>
        <w:t xml:space="preserve"> </w:t>
      </w:r>
      <w:proofErr w:type="spellStart"/>
      <w:r>
        <w:t>werckheiligen</w:t>
      </w:r>
      <w:proofErr w:type="spellEnd"/>
      <w:r>
        <w:t xml:space="preserve"> durch den Heiligen Geist Gottselige Christen Evangelische Prediger willige </w:t>
      </w:r>
      <w:proofErr w:type="spellStart"/>
      <w:r>
        <w:t>thetter</w:t>
      </w:r>
      <w:proofErr w:type="spellEnd"/>
      <w:r>
        <w:t xml:space="preserve"> des </w:t>
      </w:r>
      <w:proofErr w:type="spellStart"/>
      <w:r>
        <w:t>Gesetzs</w:t>
      </w:r>
      <w:proofErr w:type="spellEnd"/>
      <w:r>
        <w:t xml:space="preserve"> machen / als Paulus aus einem </w:t>
      </w:r>
      <w:proofErr w:type="spellStart"/>
      <w:r>
        <w:t>wolff</w:t>
      </w:r>
      <w:proofErr w:type="spellEnd"/>
      <w:r>
        <w:t xml:space="preserve"> ein schaff ward Ac. 9. durch wandeln in Gottes </w:t>
      </w:r>
      <w:proofErr w:type="spellStart"/>
      <w:r>
        <w:t>sitten</w:t>
      </w:r>
      <w:proofErr w:type="spellEnd"/>
      <w:r>
        <w:t xml:space="preserve"> und sein Recht halten und darnach thun / </w:t>
      </w:r>
      <w:proofErr w:type="spellStart"/>
      <w:r>
        <w:t>bussen</w:t>
      </w:r>
      <w:proofErr w:type="spellEnd"/>
      <w:r>
        <w:t xml:space="preserve"> und </w:t>
      </w:r>
      <w:proofErr w:type="spellStart"/>
      <w:r>
        <w:t>glewben</w:t>
      </w:r>
      <w:proofErr w:type="spellEnd"/>
      <w:r>
        <w:t xml:space="preserve"> nach dem </w:t>
      </w:r>
      <w:proofErr w:type="spellStart"/>
      <w:r>
        <w:t>gesetze</w:t>
      </w:r>
      <w:proofErr w:type="spellEnd"/>
      <w:r>
        <w:t xml:space="preserve"> und Evangelio wie CHRISTUS </w:t>
      </w:r>
      <w:proofErr w:type="spellStart"/>
      <w:r>
        <w:t>leret</w:t>
      </w:r>
      <w:proofErr w:type="spellEnd"/>
      <w:r>
        <w:t xml:space="preserve"> / </w:t>
      </w:r>
      <w:proofErr w:type="spellStart"/>
      <w:r>
        <w:t>nemlich</w:t>
      </w:r>
      <w:proofErr w:type="spellEnd"/>
      <w:r>
        <w:t xml:space="preserve"> durch den Heiligen Geist getrieben wie Paulus Rom. </w:t>
      </w:r>
      <w:proofErr w:type="spellStart"/>
      <w:r>
        <w:t>viij</w:t>
      </w:r>
      <w:proofErr w:type="spellEnd"/>
      <w:r>
        <w:t xml:space="preserve">. </w:t>
      </w:r>
      <w:proofErr w:type="spellStart"/>
      <w:r>
        <w:t>leret</w:t>
      </w:r>
      <w:proofErr w:type="spellEnd"/>
      <w:r>
        <w:t xml:space="preserve">: Durch sie Gottes </w:t>
      </w:r>
      <w:proofErr w:type="spellStart"/>
      <w:r>
        <w:t>volck</w:t>
      </w:r>
      <w:proofErr w:type="spellEnd"/>
      <w:r>
        <w:t xml:space="preserve"> und Gott </w:t>
      </w:r>
      <w:proofErr w:type="spellStart"/>
      <w:r>
        <w:t>jren</w:t>
      </w:r>
      <w:proofErr w:type="spellEnd"/>
      <w:r>
        <w:t xml:space="preserve"> Gott sein die </w:t>
      </w:r>
      <w:proofErr w:type="spellStart"/>
      <w:r>
        <w:t>glewbigen</w:t>
      </w:r>
      <w:proofErr w:type="spellEnd"/>
      <w:r>
        <w:t xml:space="preserve"> </w:t>
      </w:r>
      <w:proofErr w:type="spellStart"/>
      <w:r>
        <w:t>busser</w:t>
      </w:r>
      <w:proofErr w:type="spellEnd"/>
      <w:r>
        <w:t xml:space="preserve"> Gottes </w:t>
      </w:r>
      <w:proofErr w:type="spellStart"/>
      <w:r>
        <w:t>kinder</w:t>
      </w:r>
      <w:proofErr w:type="spellEnd"/>
      <w:r>
        <w:t xml:space="preserve"> und erben sein / als Paulus Ro. </w:t>
      </w:r>
      <w:proofErr w:type="spellStart"/>
      <w:r>
        <w:t>viij</w:t>
      </w:r>
      <w:proofErr w:type="spellEnd"/>
      <w:r>
        <w:t xml:space="preserve">. auch spricht / Das Gottes geist unserm geist </w:t>
      </w:r>
      <w:proofErr w:type="spellStart"/>
      <w:r>
        <w:t>zeugnis</w:t>
      </w:r>
      <w:proofErr w:type="spellEnd"/>
      <w:r>
        <w:t xml:space="preserve"> gebe: CHRISTUM </w:t>
      </w:r>
      <w:proofErr w:type="spellStart"/>
      <w:r>
        <w:t>verheissen</w:t>
      </w:r>
      <w:proofErr w:type="spellEnd"/>
      <w:r>
        <w:t xml:space="preserve"> und sein Reich beschreiben also das es ein Geistlich </w:t>
      </w:r>
      <w:proofErr w:type="spellStart"/>
      <w:r>
        <w:t>worttreich</w:t>
      </w:r>
      <w:proofErr w:type="spellEnd"/>
      <w:r>
        <w:t xml:space="preserve"> </w:t>
      </w:r>
      <w:proofErr w:type="spellStart"/>
      <w:r>
        <w:t>seie</w:t>
      </w:r>
      <w:proofErr w:type="spellEnd"/>
      <w:r>
        <w:t xml:space="preserve"> das </w:t>
      </w:r>
      <w:proofErr w:type="spellStart"/>
      <w:r>
        <w:t>wol</w:t>
      </w:r>
      <w:proofErr w:type="spellEnd"/>
      <w:r>
        <w:t xml:space="preserve"> </w:t>
      </w:r>
      <w:proofErr w:type="spellStart"/>
      <w:r>
        <w:t>anfahe</w:t>
      </w:r>
      <w:proofErr w:type="spellEnd"/>
      <w:r>
        <w:t xml:space="preserve"> </w:t>
      </w:r>
      <w:proofErr w:type="spellStart"/>
      <w:r>
        <w:t>bus</w:t>
      </w:r>
      <w:proofErr w:type="spellEnd"/>
      <w:r>
        <w:t xml:space="preserve"> und </w:t>
      </w:r>
      <w:proofErr w:type="spellStart"/>
      <w:r>
        <w:t>vergebung</w:t>
      </w:r>
      <w:proofErr w:type="spellEnd"/>
      <w:r>
        <w:t xml:space="preserve"> der </w:t>
      </w:r>
      <w:proofErr w:type="spellStart"/>
      <w:r>
        <w:t>suenden</w:t>
      </w:r>
      <w:proofErr w:type="spellEnd"/>
      <w:r>
        <w:t xml:space="preserve"> </w:t>
      </w:r>
      <w:proofErr w:type="spellStart"/>
      <w:r>
        <w:t>zupredigen</w:t>
      </w:r>
      <w:proofErr w:type="spellEnd"/>
      <w:r>
        <w:t xml:space="preserve"> in und nach der Babylonischen </w:t>
      </w:r>
      <w:proofErr w:type="spellStart"/>
      <w:r>
        <w:t>gefengnis</w:t>
      </w:r>
      <w:proofErr w:type="spellEnd"/>
      <w:r>
        <w:t xml:space="preserve"> durch seine Propheten bis das er </w:t>
      </w:r>
      <w:proofErr w:type="spellStart"/>
      <w:r>
        <w:t>selbs</w:t>
      </w:r>
      <w:proofErr w:type="spellEnd"/>
      <w:r>
        <w:t xml:space="preserve"> </w:t>
      </w:r>
      <w:proofErr w:type="spellStart"/>
      <w:r>
        <w:t>kome</w:t>
      </w:r>
      <w:proofErr w:type="spellEnd"/>
      <w:r>
        <w:t xml:space="preserve"> / wenn er aber </w:t>
      </w:r>
      <w:proofErr w:type="spellStart"/>
      <w:r>
        <w:t>selbs</w:t>
      </w:r>
      <w:proofErr w:type="spellEnd"/>
      <w:r>
        <w:t xml:space="preserve"> </w:t>
      </w:r>
      <w:proofErr w:type="spellStart"/>
      <w:r>
        <w:t>kome</w:t>
      </w:r>
      <w:proofErr w:type="spellEnd"/>
      <w:r>
        <w:t xml:space="preserve"> so werde </w:t>
      </w:r>
      <w:proofErr w:type="spellStart"/>
      <w:r>
        <w:t>dise</w:t>
      </w:r>
      <w:proofErr w:type="spellEnd"/>
      <w:r>
        <w:t xml:space="preserve"> </w:t>
      </w:r>
      <w:proofErr w:type="spellStart"/>
      <w:r>
        <w:t>verheissung</w:t>
      </w:r>
      <w:proofErr w:type="spellEnd"/>
      <w:r>
        <w:t xml:space="preserve"> erst recht </w:t>
      </w:r>
      <w:proofErr w:type="spellStart"/>
      <w:r>
        <w:t>erfullet</w:t>
      </w:r>
      <w:proofErr w:type="spellEnd"/>
      <w:r>
        <w:t xml:space="preserve"> werden / </w:t>
      </w:r>
      <w:proofErr w:type="spellStart"/>
      <w:r>
        <w:t>nemlich</w:t>
      </w:r>
      <w:proofErr w:type="spellEnd"/>
      <w:r>
        <w:t xml:space="preserve"> das alte gar </w:t>
      </w:r>
      <w:proofErr w:type="spellStart"/>
      <w:r>
        <w:t>auffgehoben</w:t>
      </w:r>
      <w:proofErr w:type="spellEnd"/>
      <w:r>
        <w:t xml:space="preserve"> und das </w:t>
      </w:r>
      <w:proofErr w:type="spellStart"/>
      <w:r>
        <w:t>newe</w:t>
      </w:r>
      <w:proofErr w:type="spellEnd"/>
      <w:r>
        <w:t xml:space="preserve"> </w:t>
      </w:r>
      <w:proofErr w:type="spellStart"/>
      <w:r>
        <w:t>gestifftet</w:t>
      </w:r>
      <w:proofErr w:type="spellEnd"/>
      <w:r>
        <w:t xml:space="preserve"> werden / nach der </w:t>
      </w:r>
      <w:proofErr w:type="spellStart"/>
      <w:r>
        <w:t>weissagung</w:t>
      </w:r>
      <w:proofErr w:type="spellEnd"/>
      <w:r>
        <w:t xml:space="preserve"> </w:t>
      </w:r>
      <w:proofErr w:type="spellStart"/>
      <w:r>
        <w:t>ubereinstimmet</w:t>
      </w:r>
      <w:proofErr w:type="spellEnd"/>
      <w:r>
        <w:t xml:space="preserve">. </w:t>
      </w:r>
    </w:p>
    <w:p w14:paraId="12BCF903" w14:textId="77777777" w:rsidR="00524C8D" w:rsidRDefault="00524C8D" w:rsidP="00524C8D">
      <w:pPr>
        <w:pStyle w:val="StandardWeb"/>
      </w:pPr>
      <w:r>
        <w:rPr>
          <w:rStyle w:val="Fett"/>
          <w:rFonts w:eastAsiaTheme="majorEastAsia"/>
        </w:rPr>
        <w:t xml:space="preserve">Da </w:t>
      </w:r>
      <w:proofErr w:type="spellStart"/>
      <w:r>
        <w:rPr>
          <w:rStyle w:val="Fett"/>
          <w:rFonts w:eastAsiaTheme="majorEastAsia"/>
        </w:rPr>
        <w:t>schwungen</w:t>
      </w:r>
      <w:proofErr w:type="spellEnd"/>
      <w:r>
        <w:rPr>
          <w:rStyle w:val="Fett"/>
          <w:rFonts w:eastAsiaTheme="majorEastAsia"/>
        </w:rPr>
        <w:t xml:space="preserve"> die Cherubim </w:t>
      </w:r>
      <w:proofErr w:type="spellStart"/>
      <w:r>
        <w:rPr>
          <w:rStyle w:val="Fett"/>
          <w:rFonts w:eastAsiaTheme="majorEastAsia"/>
        </w:rPr>
        <w:t>jre</w:t>
      </w:r>
      <w:proofErr w:type="spellEnd"/>
      <w:r>
        <w:rPr>
          <w:rStyle w:val="Fett"/>
          <w:rFonts w:eastAsiaTheme="majorEastAsia"/>
        </w:rPr>
        <w:t xml:space="preserve"> </w:t>
      </w:r>
      <w:proofErr w:type="spellStart"/>
      <w:r>
        <w:rPr>
          <w:rStyle w:val="Fett"/>
          <w:rFonts w:eastAsiaTheme="majorEastAsia"/>
        </w:rPr>
        <w:t>fluegel</w:t>
      </w:r>
      <w:proofErr w:type="spellEnd"/>
      <w:r>
        <w:rPr>
          <w:rStyle w:val="Fett"/>
          <w:rFonts w:eastAsiaTheme="majorEastAsia"/>
        </w:rPr>
        <w:t xml:space="preserve"> und die Reder </w:t>
      </w:r>
      <w:proofErr w:type="spellStart"/>
      <w:r>
        <w:rPr>
          <w:rStyle w:val="Fett"/>
          <w:rFonts w:eastAsiaTheme="majorEastAsia"/>
        </w:rPr>
        <w:t>giengen</w:t>
      </w:r>
      <w:proofErr w:type="spellEnd"/>
      <w:r>
        <w:rPr>
          <w:rStyle w:val="Fett"/>
          <w:rFonts w:eastAsiaTheme="majorEastAsia"/>
        </w:rPr>
        <w:t xml:space="preserve"> neben </w:t>
      </w:r>
      <w:proofErr w:type="spellStart"/>
      <w:r>
        <w:rPr>
          <w:rStyle w:val="Fett"/>
          <w:rFonts w:eastAsiaTheme="majorEastAsia"/>
        </w:rPr>
        <w:t>jnen</w:t>
      </w:r>
      <w:proofErr w:type="spellEnd"/>
      <w:r>
        <w:rPr>
          <w:rStyle w:val="Fett"/>
          <w:rFonts w:eastAsiaTheme="majorEastAsia"/>
        </w:rPr>
        <w:t xml:space="preserve"> und die </w:t>
      </w:r>
      <w:proofErr w:type="spellStart"/>
      <w:r>
        <w:rPr>
          <w:rStyle w:val="Fett"/>
          <w:rFonts w:eastAsiaTheme="majorEastAsia"/>
        </w:rPr>
        <w:t>Herlickiet</w:t>
      </w:r>
      <w:proofErr w:type="spellEnd"/>
      <w:r>
        <w:rPr>
          <w:rStyle w:val="Fett"/>
          <w:rFonts w:eastAsiaTheme="majorEastAsia"/>
        </w:rPr>
        <w:t xml:space="preserve"> des Gottes Israel war oben </w:t>
      </w:r>
      <w:proofErr w:type="spellStart"/>
      <w:r>
        <w:rPr>
          <w:rStyle w:val="Fett"/>
          <w:rFonts w:eastAsiaTheme="majorEastAsia"/>
        </w:rPr>
        <w:t>uber</w:t>
      </w:r>
      <w:proofErr w:type="spellEnd"/>
      <w:r>
        <w:rPr>
          <w:rStyle w:val="Fett"/>
          <w:rFonts w:eastAsiaTheme="majorEastAsia"/>
        </w:rPr>
        <w:t xml:space="preserve"> </w:t>
      </w:r>
      <w:proofErr w:type="spellStart"/>
      <w:r>
        <w:rPr>
          <w:rStyle w:val="Fett"/>
          <w:rFonts w:eastAsiaTheme="majorEastAsia"/>
        </w:rPr>
        <w:t>jnen</w:t>
      </w:r>
      <w:proofErr w:type="spellEnd"/>
      <w:r>
        <w:rPr>
          <w:rStyle w:val="Fett"/>
          <w:rFonts w:eastAsiaTheme="majorEastAsia"/>
        </w:rPr>
        <w:t xml:space="preserve">. Und die </w:t>
      </w:r>
      <w:proofErr w:type="spellStart"/>
      <w:r>
        <w:rPr>
          <w:rStyle w:val="Fett"/>
          <w:rFonts w:eastAsiaTheme="majorEastAsia"/>
        </w:rPr>
        <w:t>Herlickeit</w:t>
      </w:r>
      <w:proofErr w:type="spellEnd"/>
      <w:r>
        <w:rPr>
          <w:rStyle w:val="Fett"/>
          <w:rFonts w:eastAsiaTheme="majorEastAsia"/>
        </w:rPr>
        <w:t xml:space="preserve"> des </w:t>
      </w:r>
      <w:proofErr w:type="spellStart"/>
      <w:r>
        <w:rPr>
          <w:rStyle w:val="Fett"/>
          <w:rFonts w:eastAsiaTheme="majorEastAsia"/>
        </w:rPr>
        <w:t>Hern</w:t>
      </w:r>
      <w:proofErr w:type="spellEnd"/>
      <w:r>
        <w:rPr>
          <w:rStyle w:val="Fett"/>
          <w:rFonts w:eastAsiaTheme="majorEastAsia"/>
        </w:rPr>
        <w:t xml:space="preserve"> </w:t>
      </w:r>
      <w:proofErr w:type="spellStart"/>
      <w:r>
        <w:rPr>
          <w:rStyle w:val="Fett"/>
          <w:rFonts w:eastAsiaTheme="majorEastAsia"/>
        </w:rPr>
        <w:t>erhub</w:t>
      </w:r>
      <w:proofErr w:type="spellEnd"/>
      <w:r>
        <w:rPr>
          <w:rStyle w:val="Fett"/>
          <w:rFonts w:eastAsiaTheme="majorEastAsia"/>
        </w:rPr>
        <w:t xml:space="preserve"> sich aus der Stad und stellet sich </w:t>
      </w:r>
      <w:proofErr w:type="spellStart"/>
      <w:r>
        <w:rPr>
          <w:rStyle w:val="Fett"/>
          <w:rFonts w:eastAsiaTheme="majorEastAsia"/>
        </w:rPr>
        <w:t>auff</w:t>
      </w:r>
      <w:proofErr w:type="spellEnd"/>
      <w:r>
        <w:rPr>
          <w:rStyle w:val="Fett"/>
          <w:rFonts w:eastAsiaTheme="majorEastAsia"/>
        </w:rPr>
        <w:t xml:space="preserve"> den Berg der gegen morgen </w:t>
      </w:r>
      <w:proofErr w:type="spellStart"/>
      <w:r>
        <w:rPr>
          <w:rStyle w:val="Fett"/>
          <w:rFonts w:eastAsiaTheme="majorEastAsia"/>
        </w:rPr>
        <w:t>ligt</w:t>
      </w:r>
      <w:proofErr w:type="spellEnd"/>
      <w:r>
        <w:rPr>
          <w:rStyle w:val="Fett"/>
          <w:rFonts w:eastAsiaTheme="majorEastAsia"/>
        </w:rPr>
        <w:t xml:space="preserve"> </w:t>
      </w:r>
      <w:proofErr w:type="spellStart"/>
      <w:r>
        <w:rPr>
          <w:rStyle w:val="Fett"/>
          <w:rFonts w:eastAsiaTheme="majorEastAsia"/>
        </w:rPr>
        <w:t>fur</w:t>
      </w:r>
      <w:proofErr w:type="spellEnd"/>
      <w:r>
        <w:rPr>
          <w:rStyle w:val="Fett"/>
          <w:rFonts w:eastAsiaTheme="majorEastAsia"/>
        </w:rPr>
        <w:t xml:space="preserve"> der Stad. Und ein wind hub mich </w:t>
      </w:r>
      <w:proofErr w:type="spellStart"/>
      <w:r>
        <w:rPr>
          <w:rStyle w:val="Fett"/>
          <w:rFonts w:eastAsiaTheme="majorEastAsia"/>
        </w:rPr>
        <w:t>auff</w:t>
      </w:r>
      <w:proofErr w:type="spellEnd"/>
      <w:r>
        <w:rPr>
          <w:rStyle w:val="Fett"/>
          <w:rFonts w:eastAsiaTheme="majorEastAsia"/>
        </w:rPr>
        <w:t xml:space="preserve"> und bracht mich im </w:t>
      </w:r>
      <w:proofErr w:type="spellStart"/>
      <w:r>
        <w:rPr>
          <w:rStyle w:val="Fett"/>
          <w:rFonts w:eastAsiaTheme="majorEastAsia"/>
        </w:rPr>
        <w:t>gesicht</w:t>
      </w:r>
      <w:proofErr w:type="spellEnd"/>
      <w:r>
        <w:rPr>
          <w:rStyle w:val="Fett"/>
          <w:rFonts w:eastAsiaTheme="majorEastAsia"/>
        </w:rPr>
        <w:t xml:space="preserve"> und im geist Gottes in </w:t>
      </w:r>
      <w:proofErr w:type="spellStart"/>
      <w:r>
        <w:rPr>
          <w:rStyle w:val="Fett"/>
          <w:rFonts w:eastAsiaTheme="majorEastAsia"/>
        </w:rPr>
        <w:t>Chaldea</w:t>
      </w:r>
      <w:proofErr w:type="spellEnd"/>
      <w:r>
        <w:rPr>
          <w:rStyle w:val="Fett"/>
          <w:rFonts w:eastAsiaTheme="majorEastAsia"/>
        </w:rPr>
        <w:t xml:space="preserve"> zu den gefangenen / und das </w:t>
      </w:r>
      <w:proofErr w:type="spellStart"/>
      <w:r>
        <w:rPr>
          <w:rStyle w:val="Fett"/>
          <w:rFonts w:eastAsiaTheme="majorEastAsia"/>
        </w:rPr>
        <w:t>gesichte</w:t>
      </w:r>
      <w:proofErr w:type="spellEnd"/>
      <w:r>
        <w:rPr>
          <w:rStyle w:val="Fett"/>
          <w:rFonts w:eastAsiaTheme="majorEastAsia"/>
        </w:rPr>
        <w:t xml:space="preserve"> so ich gesehen hatte verschwand </w:t>
      </w:r>
      <w:proofErr w:type="spellStart"/>
      <w:r>
        <w:rPr>
          <w:rStyle w:val="Fett"/>
          <w:rFonts w:eastAsiaTheme="majorEastAsia"/>
        </w:rPr>
        <w:t>fur</w:t>
      </w:r>
      <w:proofErr w:type="spellEnd"/>
      <w:r>
        <w:rPr>
          <w:rStyle w:val="Fett"/>
          <w:rFonts w:eastAsiaTheme="majorEastAsia"/>
        </w:rPr>
        <w:t xml:space="preserve"> mir. Und ich saget den gefangenen alle </w:t>
      </w:r>
      <w:proofErr w:type="spellStart"/>
      <w:r>
        <w:rPr>
          <w:rStyle w:val="Fett"/>
          <w:rFonts w:eastAsiaTheme="majorEastAsia"/>
        </w:rPr>
        <w:t>wortt</w:t>
      </w:r>
      <w:proofErr w:type="spellEnd"/>
      <w:r>
        <w:rPr>
          <w:rStyle w:val="Fett"/>
          <w:rFonts w:eastAsiaTheme="majorEastAsia"/>
        </w:rPr>
        <w:t xml:space="preserve"> des </w:t>
      </w:r>
      <w:proofErr w:type="spellStart"/>
      <w:r>
        <w:rPr>
          <w:rStyle w:val="Fett"/>
          <w:rFonts w:eastAsiaTheme="majorEastAsia"/>
        </w:rPr>
        <w:t>Hern</w:t>
      </w:r>
      <w:proofErr w:type="spellEnd"/>
      <w:r>
        <w:rPr>
          <w:rStyle w:val="Fett"/>
          <w:rFonts w:eastAsiaTheme="majorEastAsia"/>
        </w:rPr>
        <w:t xml:space="preserve"> die er mir </w:t>
      </w:r>
      <w:proofErr w:type="spellStart"/>
      <w:r>
        <w:rPr>
          <w:rStyle w:val="Fett"/>
          <w:rFonts w:eastAsiaTheme="majorEastAsia"/>
        </w:rPr>
        <w:t>gezeiget</w:t>
      </w:r>
      <w:proofErr w:type="spellEnd"/>
      <w:r>
        <w:rPr>
          <w:rStyle w:val="Fett"/>
          <w:rFonts w:eastAsiaTheme="majorEastAsia"/>
        </w:rPr>
        <w:t xml:space="preserve"> hatte.</w:t>
      </w:r>
      <w:r>
        <w:t xml:space="preserve"> </w:t>
      </w:r>
    </w:p>
    <w:p w14:paraId="76A9B5DD" w14:textId="77777777" w:rsidR="00524C8D" w:rsidRDefault="00524C8D" w:rsidP="00524C8D">
      <w:pPr>
        <w:pStyle w:val="StandardWeb"/>
      </w:pPr>
      <w:r>
        <w:t xml:space="preserve">Aus </w:t>
      </w:r>
      <w:proofErr w:type="spellStart"/>
      <w:r>
        <w:t>diser</w:t>
      </w:r>
      <w:proofErr w:type="spellEnd"/>
      <w:r>
        <w:t xml:space="preserve"> </w:t>
      </w:r>
      <w:proofErr w:type="spellStart"/>
      <w:r>
        <w:t>Schloßrede</w:t>
      </w:r>
      <w:proofErr w:type="spellEnd"/>
      <w:r>
        <w:t xml:space="preserve"> last uns lernen </w:t>
      </w:r>
    </w:p>
    <w:p w14:paraId="67B2CDF4" w14:textId="77777777" w:rsidR="00524C8D" w:rsidRDefault="00524C8D" w:rsidP="00524C8D">
      <w:pPr>
        <w:pStyle w:val="berschrift2"/>
      </w:pPr>
      <w:r>
        <w:t xml:space="preserve">Wie sich die Cherubim aus der Stad </w:t>
      </w:r>
      <w:proofErr w:type="spellStart"/>
      <w:r>
        <w:t>auff</w:t>
      </w:r>
      <w:proofErr w:type="spellEnd"/>
      <w:r>
        <w:t xml:space="preserve"> den Berg schwingen und vom Berg in alle Welt.</w:t>
      </w:r>
    </w:p>
    <w:p w14:paraId="5193EE6B" w14:textId="77777777" w:rsidR="00524C8D" w:rsidRDefault="00524C8D" w:rsidP="00524C8D">
      <w:pPr>
        <w:pStyle w:val="StandardWeb"/>
      </w:pPr>
      <w:r>
        <w:t xml:space="preserve">Denn wie er mit </w:t>
      </w:r>
      <w:proofErr w:type="spellStart"/>
      <w:r>
        <w:t>disen</w:t>
      </w:r>
      <w:proofErr w:type="spellEnd"/>
      <w:r>
        <w:t xml:space="preserve"> </w:t>
      </w:r>
      <w:proofErr w:type="spellStart"/>
      <w:r>
        <w:t>wortten</w:t>
      </w:r>
      <w:proofErr w:type="spellEnd"/>
      <w:r>
        <w:t xml:space="preserve"> (da </w:t>
      </w:r>
      <w:proofErr w:type="spellStart"/>
      <w:r>
        <w:t>schwungen</w:t>
      </w:r>
      <w:proofErr w:type="spellEnd"/>
      <w:r>
        <w:t xml:space="preserve"> die Cherubim </w:t>
      </w:r>
      <w:proofErr w:type="spellStart"/>
      <w:r>
        <w:t>jre</w:t>
      </w:r>
      <w:proofErr w:type="spellEnd"/>
      <w:r>
        <w:t xml:space="preserve"> </w:t>
      </w:r>
      <w:proofErr w:type="spellStart"/>
      <w:r>
        <w:t>fluegel</w:t>
      </w:r>
      <w:proofErr w:type="spellEnd"/>
      <w:r>
        <w:t xml:space="preserve"> und die Reder gingen neben </w:t>
      </w:r>
      <w:proofErr w:type="spellStart"/>
      <w:r>
        <w:t>jnen</w:t>
      </w:r>
      <w:proofErr w:type="spellEnd"/>
      <w:r>
        <w:t xml:space="preserve"> und die </w:t>
      </w:r>
      <w:proofErr w:type="spellStart"/>
      <w:r>
        <w:t>Herlickiet</w:t>
      </w:r>
      <w:proofErr w:type="spellEnd"/>
      <w:r>
        <w:t xml:space="preserve"> des Gottes Israel war oben </w:t>
      </w:r>
      <w:proofErr w:type="spellStart"/>
      <w:r>
        <w:t>uber</w:t>
      </w:r>
      <w:proofErr w:type="spellEnd"/>
      <w:r>
        <w:t xml:space="preserve"> </w:t>
      </w:r>
      <w:proofErr w:type="spellStart"/>
      <w:r>
        <w:t>jnen</w:t>
      </w:r>
      <w:proofErr w:type="spellEnd"/>
      <w:r>
        <w:t xml:space="preserve">) verstanden </w:t>
      </w:r>
      <w:proofErr w:type="spellStart"/>
      <w:r>
        <w:t>wil</w:t>
      </w:r>
      <w:proofErr w:type="spellEnd"/>
      <w:r>
        <w:t xml:space="preserve"> haben durch </w:t>
      </w:r>
      <w:proofErr w:type="spellStart"/>
      <w:r>
        <w:t>Herlickeit</w:t>
      </w:r>
      <w:proofErr w:type="spellEnd"/>
      <w:r>
        <w:t xml:space="preserve"> des Gottes Israel CHRISTI Reich im </w:t>
      </w:r>
      <w:proofErr w:type="spellStart"/>
      <w:r>
        <w:t>Predigampt</w:t>
      </w:r>
      <w:proofErr w:type="spellEnd"/>
      <w:r>
        <w:t xml:space="preserve"> Gottes </w:t>
      </w:r>
      <w:proofErr w:type="spellStart"/>
      <w:r>
        <w:t>worttsferttig</w:t>
      </w:r>
      <w:proofErr w:type="spellEnd"/>
      <w:r>
        <w:t xml:space="preserve"> und </w:t>
      </w:r>
      <w:proofErr w:type="spellStart"/>
      <w:r>
        <w:t>thettig</w:t>
      </w:r>
      <w:proofErr w:type="spellEnd"/>
      <w:r>
        <w:t xml:space="preserve">: und anzeigen das Gottes </w:t>
      </w:r>
      <w:proofErr w:type="spellStart"/>
      <w:r>
        <w:t>wortt</w:t>
      </w:r>
      <w:proofErr w:type="spellEnd"/>
      <w:r>
        <w:t xml:space="preserve"> Reichlich </w:t>
      </w:r>
      <w:proofErr w:type="spellStart"/>
      <w:r>
        <w:t>geprediget</w:t>
      </w:r>
      <w:proofErr w:type="spellEnd"/>
      <w:r>
        <w:t xml:space="preserve"> </w:t>
      </w:r>
      <w:proofErr w:type="spellStart"/>
      <w:r>
        <w:t>ehedenn</w:t>
      </w:r>
      <w:proofErr w:type="spellEnd"/>
      <w:r>
        <w:t xml:space="preserve"> es von der Stad </w:t>
      </w:r>
      <w:proofErr w:type="spellStart"/>
      <w:r>
        <w:t>genomen</w:t>
      </w:r>
      <w:proofErr w:type="spellEnd"/>
      <w:r>
        <w:t xml:space="preserve">. Also </w:t>
      </w:r>
      <w:proofErr w:type="spellStart"/>
      <w:r>
        <w:t>wil</w:t>
      </w:r>
      <w:proofErr w:type="spellEnd"/>
      <w:r>
        <w:t xml:space="preserve"> er mit </w:t>
      </w:r>
      <w:proofErr w:type="spellStart"/>
      <w:r>
        <w:t>disen</w:t>
      </w:r>
      <w:proofErr w:type="spellEnd"/>
      <w:r>
        <w:t xml:space="preserve"> </w:t>
      </w:r>
      <w:proofErr w:type="spellStart"/>
      <w:r>
        <w:t>wortten</w:t>
      </w:r>
      <w:proofErr w:type="spellEnd"/>
      <w:r>
        <w:t xml:space="preserve"> (und die </w:t>
      </w:r>
      <w:proofErr w:type="spellStart"/>
      <w:r>
        <w:t>Herlickeit</w:t>
      </w:r>
      <w:proofErr w:type="spellEnd"/>
      <w:r>
        <w:t xml:space="preserve"> des Gottes Israel </w:t>
      </w:r>
      <w:proofErr w:type="spellStart"/>
      <w:r>
        <w:t>erhub</w:t>
      </w:r>
      <w:proofErr w:type="spellEnd"/>
      <w:r>
        <w:t xml:space="preserve"> sich aus der stad und stellet sich </w:t>
      </w:r>
      <w:proofErr w:type="spellStart"/>
      <w:r>
        <w:t>auff</w:t>
      </w:r>
      <w:proofErr w:type="spellEnd"/>
      <w:r>
        <w:t xml:space="preserve"> den Berg der gegen morgen </w:t>
      </w:r>
      <w:proofErr w:type="spellStart"/>
      <w:r>
        <w:t>ligt</w:t>
      </w:r>
      <w:proofErr w:type="spellEnd"/>
      <w:r>
        <w:t xml:space="preserve"> </w:t>
      </w:r>
      <w:proofErr w:type="spellStart"/>
      <w:r>
        <w:t>fur</w:t>
      </w:r>
      <w:proofErr w:type="spellEnd"/>
      <w:r>
        <w:t xml:space="preserve"> der Stad anzeigen / das Gottes </w:t>
      </w:r>
      <w:proofErr w:type="spellStart"/>
      <w:r>
        <w:t>wortt</w:t>
      </w:r>
      <w:proofErr w:type="spellEnd"/>
      <w:r>
        <w:t xml:space="preserve"> </w:t>
      </w:r>
      <w:proofErr w:type="spellStart"/>
      <w:r>
        <w:t>hiemit</w:t>
      </w:r>
      <w:proofErr w:type="spellEnd"/>
      <w:r>
        <w:t xml:space="preserve"> den Juden das Valete gebe und </w:t>
      </w:r>
      <w:proofErr w:type="spellStart"/>
      <w:r>
        <w:t>deutten</w:t>
      </w:r>
      <w:proofErr w:type="spellEnd"/>
      <w:r>
        <w:t xml:space="preserve"> / wie </w:t>
      </w:r>
      <w:proofErr w:type="spellStart"/>
      <w:r>
        <w:t>dise</w:t>
      </w:r>
      <w:proofErr w:type="spellEnd"/>
      <w:r>
        <w:t xml:space="preserve"> Cherubim </w:t>
      </w:r>
      <w:proofErr w:type="spellStart"/>
      <w:r>
        <w:t>auff</w:t>
      </w:r>
      <w:proofErr w:type="spellEnd"/>
      <w:r>
        <w:t xml:space="preserve"> den Berg </w:t>
      </w:r>
      <w:proofErr w:type="spellStart"/>
      <w:r>
        <w:t>faren</w:t>
      </w:r>
      <w:proofErr w:type="spellEnd"/>
      <w:r>
        <w:t xml:space="preserve"> damit anzuzeigen / das Gottes </w:t>
      </w:r>
      <w:proofErr w:type="spellStart"/>
      <w:r>
        <w:t>wortt</w:t>
      </w:r>
      <w:proofErr w:type="spellEnd"/>
      <w:r>
        <w:t xml:space="preserve"> von den Juden gewichen in </w:t>
      </w:r>
      <w:proofErr w:type="spellStart"/>
      <w:r>
        <w:t>Chaldea</w:t>
      </w:r>
      <w:proofErr w:type="spellEnd"/>
      <w:r>
        <w:t xml:space="preserve"> </w:t>
      </w:r>
      <w:proofErr w:type="spellStart"/>
      <w:r>
        <w:t>walden</w:t>
      </w:r>
      <w:proofErr w:type="spellEnd"/>
      <w:r>
        <w:t xml:space="preserve"> und scheinen werde / das also Christus sein Evangelion </w:t>
      </w:r>
      <w:proofErr w:type="spellStart"/>
      <w:r>
        <w:t>auff</w:t>
      </w:r>
      <w:proofErr w:type="spellEnd"/>
      <w:r>
        <w:t xml:space="preserve"> </w:t>
      </w:r>
      <w:proofErr w:type="spellStart"/>
      <w:r>
        <w:t>disem</w:t>
      </w:r>
      <w:proofErr w:type="spellEnd"/>
      <w:r>
        <w:t xml:space="preserve"> Berge von den Juden nehmen und in alle Welt damit </w:t>
      </w:r>
      <w:proofErr w:type="spellStart"/>
      <w:r>
        <w:t>faren</w:t>
      </w:r>
      <w:proofErr w:type="spellEnd"/>
      <w:r>
        <w:t xml:space="preserve"> werde / als denn </w:t>
      </w:r>
      <w:proofErr w:type="spellStart"/>
      <w:r>
        <w:t>gescheen</w:t>
      </w:r>
      <w:proofErr w:type="spellEnd"/>
      <w:r>
        <w:t xml:space="preserve"> </w:t>
      </w:r>
      <w:proofErr w:type="spellStart"/>
      <w:r>
        <w:t>Ac</w:t>
      </w:r>
      <w:proofErr w:type="spellEnd"/>
      <w:r>
        <w:t xml:space="preserve">. 1. Wie er aber mit </w:t>
      </w:r>
      <w:proofErr w:type="spellStart"/>
      <w:r>
        <w:t>disen</w:t>
      </w:r>
      <w:proofErr w:type="spellEnd"/>
      <w:r>
        <w:t xml:space="preserve"> </w:t>
      </w:r>
      <w:proofErr w:type="spellStart"/>
      <w:r>
        <w:t>wortten</w:t>
      </w:r>
      <w:proofErr w:type="spellEnd"/>
      <w:r>
        <w:t xml:space="preserve"> (und ein wind hub mich </w:t>
      </w:r>
      <w:proofErr w:type="spellStart"/>
      <w:r>
        <w:t>auff</w:t>
      </w:r>
      <w:proofErr w:type="spellEnd"/>
      <w:r>
        <w:t xml:space="preserve"> und bracht mich im </w:t>
      </w:r>
      <w:proofErr w:type="spellStart"/>
      <w:r>
        <w:t>gesicht</w:t>
      </w:r>
      <w:proofErr w:type="spellEnd"/>
      <w:r>
        <w:t xml:space="preserve"> und im geist Gottes in </w:t>
      </w:r>
      <w:proofErr w:type="spellStart"/>
      <w:r>
        <w:t>Chaldea</w:t>
      </w:r>
      <w:proofErr w:type="spellEnd"/>
      <w:r>
        <w:t xml:space="preserve"> zu den gefangenen / und das </w:t>
      </w:r>
      <w:proofErr w:type="spellStart"/>
      <w:r>
        <w:t>gesichte</w:t>
      </w:r>
      <w:proofErr w:type="spellEnd"/>
      <w:r>
        <w:t xml:space="preserve"> so ich gesehen hatte verschwand </w:t>
      </w:r>
      <w:proofErr w:type="spellStart"/>
      <w:r>
        <w:t>fur</w:t>
      </w:r>
      <w:proofErr w:type="spellEnd"/>
      <w:r>
        <w:t xml:space="preserve"> mir) anzeiget / was und </w:t>
      </w:r>
      <w:proofErr w:type="spellStart"/>
      <w:r>
        <w:t>warumb</w:t>
      </w:r>
      <w:proofErr w:type="spellEnd"/>
      <w:r>
        <w:t xml:space="preserve"> Gottes geist redet das und </w:t>
      </w:r>
      <w:proofErr w:type="spellStart"/>
      <w:r>
        <w:t>darumb</w:t>
      </w:r>
      <w:proofErr w:type="spellEnd"/>
      <w:r>
        <w:t xml:space="preserve"> thut </w:t>
      </w:r>
      <w:proofErr w:type="spellStart"/>
      <w:r>
        <w:t>ers</w:t>
      </w:r>
      <w:proofErr w:type="spellEnd"/>
      <w:r>
        <w:t xml:space="preserve"> auch. Also mit </w:t>
      </w:r>
      <w:proofErr w:type="spellStart"/>
      <w:r>
        <w:t>disen</w:t>
      </w:r>
      <w:proofErr w:type="spellEnd"/>
      <w:r>
        <w:t xml:space="preserve"> </w:t>
      </w:r>
      <w:proofErr w:type="spellStart"/>
      <w:r>
        <w:t>wortten</w:t>
      </w:r>
      <w:proofErr w:type="spellEnd"/>
      <w:r>
        <w:t xml:space="preserve"> (und ich saget den gefangenen alle </w:t>
      </w:r>
      <w:proofErr w:type="spellStart"/>
      <w:r>
        <w:t>wortt</w:t>
      </w:r>
      <w:proofErr w:type="spellEnd"/>
      <w:r>
        <w:t xml:space="preserve"> des </w:t>
      </w:r>
      <w:proofErr w:type="spellStart"/>
      <w:r>
        <w:t>Hern</w:t>
      </w:r>
      <w:proofErr w:type="spellEnd"/>
      <w:r>
        <w:t xml:space="preserve"> die er mir </w:t>
      </w:r>
      <w:proofErr w:type="spellStart"/>
      <w:r>
        <w:t>gezeiget</w:t>
      </w:r>
      <w:proofErr w:type="spellEnd"/>
      <w:r>
        <w:t xml:space="preserve"> hatte) zeiget er an </w:t>
      </w:r>
      <w:proofErr w:type="spellStart"/>
      <w:r>
        <w:t>dises</w:t>
      </w:r>
      <w:proofErr w:type="spellEnd"/>
      <w:r>
        <w:t xml:space="preserve"> </w:t>
      </w:r>
      <w:proofErr w:type="spellStart"/>
      <w:r>
        <w:t>gesichtes</w:t>
      </w:r>
      <w:proofErr w:type="spellEnd"/>
      <w:r>
        <w:t xml:space="preserve"> endlich </w:t>
      </w:r>
      <w:proofErr w:type="spellStart"/>
      <w:r>
        <w:t>ursache</w:t>
      </w:r>
      <w:proofErr w:type="spellEnd"/>
      <w:r>
        <w:t xml:space="preserve"> / </w:t>
      </w:r>
      <w:proofErr w:type="spellStart"/>
      <w:r>
        <w:t>nemlich</w:t>
      </w:r>
      <w:proofErr w:type="spellEnd"/>
      <w:r>
        <w:t xml:space="preserve"> das Gott damit die Juden </w:t>
      </w:r>
      <w:proofErr w:type="spellStart"/>
      <w:r>
        <w:t>zubussen</w:t>
      </w:r>
      <w:proofErr w:type="spellEnd"/>
      <w:r>
        <w:t xml:space="preserve"> und an CHRISTUM </w:t>
      </w:r>
      <w:proofErr w:type="spellStart"/>
      <w:r>
        <w:t>zuglewben</w:t>
      </w:r>
      <w:proofErr w:type="spellEnd"/>
      <w:r>
        <w:t xml:space="preserve"> bewegen </w:t>
      </w:r>
      <w:proofErr w:type="spellStart"/>
      <w:r>
        <w:t>wolt</w:t>
      </w:r>
      <w:proofErr w:type="spellEnd"/>
      <w:r>
        <w:t xml:space="preserve"> / </w:t>
      </w:r>
      <w:proofErr w:type="spellStart"/>
      <w:r>
        <w:t>auffdas</w:t>
      </w:r>
      <w:proofErr w:type="spellEnd"/>
      <w:r>
        <w:t xml:space="preserve"> er der bußfertigen und </w:t>
      </w:r>
      <w:proofErr w:type="spellStart"/>
      <w:r>
        <w:t>Christglewbigen</w:t>
      </w:r>
      <w:proofErr w:type="spellEnd"/>
      <w:r>
        <w:t xml:space="preserve"> </w:t>
      </w:r>
      <w:proofErr w:type="spellStart"/>
      <w:r>
        <w:t>verschonete</w:t>
      </w:r>
      <w:proofErr w:type="spellEnd"/>
      <w:r>
        <w:t xml:space="preserve"> und die Stad nicht vertilget. </w:t>
      </w:r>
    </w:p>
    <w:p w14:paraId="332E647A" w14:textId="77777777" w:rsidR="00524C8D" w:rsidRDefault="00524C8D" w:rsidP="00524C8D">
      <w:pPr>
        <w:pStyle w:val="StandardWeb"/>
      </w:pPr>
      <w:proofErr w:type="spellStart"/>
      <w:r>
        <w:t>Geprediget</w:t>
      </w:r>
      <w:proofErr w:type="spellEnd"/>
      <w:r>
        <w:t xml:space="preserve"> geschrieben gedruckt zu Rostock </w:t>
      </w:r>
      <w:proofErr w:type="spellStart"/>
      <w:r>
        <w:t>M.D.Lv</w:t>
      </w:r>
      <w:proofErr w:type="spellEnd"/>
      <w:r>
        <w:t xml:space="preserve">. </w:t>
      </w:r>
    </w:p>
    <w:p w14:paraId="15D15B7D" w14:textId="77777777" w:rsidR="00524C8D" w:rsidRDefault="00524C8D" w:rsidP="00524C8D">
      <w:pPr>
        <w:pStyle w:val="StandardWeb"/>
      </w:pPr>
      <w:r>
        <w:rPr>
          <w:rStyle w:val="HTMLCode"/>
          <w:rFonts w:eastAsiaTheme="majorEastAsia"/>
        </w:rPr>
        <w:t>Aus dem Original abgeschrieben</w:t>
      </w:r>
      <w:r>
        <w:t xml:space="preserve"> </w:t>
      </w:r>
    </w:p>
    <w:p w14:paraId="6A1934DF" w14:textId="77777777" w:rsidR="00524C8D" w:rsidRDefault="00524C8D" w:rsidP="00524C8D">
      <w:pPr>
        <w:pStyle w:val="berschrift1"/>
        <w:rPr>
          <w:sz w:val="48"/>
        </w:rPr>
      </w:pPr>
      <w:proofErr w:type="spellStart"/>
      <w:r>
        <w:t>Draconites</w:t>
      </w:r>
      <w:proofErr w:type="spellEnd"/>
      <w:r>
        <w:t>, Johannes - Von dem Altar unser Gottes.</w:t>
      </w:r>
    </w:p>
    <w:p w14:paraId="640E30DE" w14:textId="77777777" w:rsidR="00524C8D" w:rsidRDefault="00524C8D" w:rsidP="00524C8D">
      <w:pPr>
        <w:pStyle w:val="StandardWeb"/>
      </w:pPr>
      <w:r>
        <w:t xml:space="preserve">Doctor Ioannes </w:t>
      </w:r>
      <w:proofErr w:type="spellStart"/>
      <w:r>
        <w:t>Draconites</w:t>
      </w:r>
      <w:proofErr w:type="spellEnd"/>
      <w:r>
        <w:t xml:space="preserve">. </w:t>
      </w:r>
    </w:p>
    <w:p w14:paraId="0F759708" w14:textId="77777777" w:rsidR="00524C8D" w:rsidRDefault="00524C8D" w:rsidP="00524C8D">
      <w:pPr>
        <w:pStyle w:val="StandardWeb"/>
      </w:pPr>
      <w:r>
        <w:t xml:space="preserve">Ex. XXVII. </w:t>
      </w:r>
      <w:r>
        <w:rPr>
          <w:rStyle w:val="Fett"/>
          <w:rFonts w:eastAsiaTheme="majorEastAsia"/>
        </w:rPr>
        <w:t xml:space="preserve">Du </w:t>
      </w:r>
      <w:proofErr w:type="spellStart"/>
      <w:r>
        <w:rPr>
          <w:rStyle w:val="Fett"/>
          <w:rFonts w:eastAsiaTheme="majorEastAsia"/>
        </w:rPr>
        <w:t>solt</w:t>
      </w:r>
      <w:proofErr w:type="spellEnd"/>
      <w:r>
        <w:rPr>
          <w:rStyle w:val="Fett"/>
          <w:rFonts w:eastAsiaTheme="majorEastAsia"/>
        </w:rPr>
        <w:t xml:space="preserve"> einen Altar machen und </w:t>
      </w:r>
      <w:proofErr w:type="spellStart"/>
      <w:r>
        <w:rPr>
          <w:rStyle w:val="Fett"/>
          <w:rFonts w:eastAsiaTheme="majorEastAsia"/>
        </w:rPr>
        <w:t>Hoerner</w:t>
      </w:r>
      <w:proofErr w:type="spellEnd"/>
      <w:r>
        <w:rPr>
          <w:rStyle w:val="Fett"/>
          <w:rFonts w:eastAsiaTheme="majorEastAsia"/>
        </w:rPr>
        <w:t xml:space="preserve"> an seine </w:t>
      </w:r>
      <w:proofErr w:type="spellStart"/>
      <w:r>
        <w:rPr>
          <w:rStyle w:val="Fett"/>
          <w:rFonts w:eastAsiaTheme="majorEastAsia"/>
        </w:rPr>
        <w:t>seitten</w:t>
      </w:r>
      <w:proofErr w:type="spellEnd"/>
      <w:r>
        <w:rPr>
          <w:rStyle w:val="Fett"/>
          <w:rFonts w:eastAsiaTheme="majorEastAsia"/>
        </w:rPr>
        <w:t>.</w:t>
      </w:r>
      <w:r>
        <w:t xml:space="preserve"> </w:t>
      </w:r>
    </w:p>
    <w:p w14:paraId="2D2FD457" w14:textId="77777777" w:rsidR="00524C8D" w:rsidRDefault="00524C8D" w:rsidP="00524C8D">
      <w:pPr>
        <w:pStyle w:val="StandardWeb"/>
      </w:pPr>
      <w:proofErr w:type="spellStart"/>
      <w:r>
        <w:t>M.D.L</w:t>
      </w:r>
      <w:proofErr w:type="spellEnd"/>
      <w:r>
        <w:t xml:space="preserve">. </w:t>
      </w:r>
    </w:p>
    <w:p w14:paraId="1EF1DD8E" w14:textId="77777777" w:rsidR="00524C8D" w:rsidRDefault="00524C8D" w:rsidP="00524C8D">
      <w:pPr>
        <w:pStyle w:val="StandardWeb"/>
      </w:pPr>
      <w:r>
        <w:rPr>
          <w:rStyle w:val="Fett"/>
          <w:rFonts w:eastAsiaTheme="majorEastAsia"/>
        </w:rPr>
        <w:t xml:space="preserve">Der Gottseligen </w:t>
      </w:r>
      <w:proofErr w:type="spellStart"/>
      <w:r>
        <w:rPr>
          <w:rStyle w:val="Fett"/>
          <w:rFonts w:eastAsiaTheme="majorEastAsia"/>
        </w:rPr>
        <w:t>Frawen</w:t>
      </w:r>
      <w:proofErr w:type="spellEnd"/>
      <w:r>
        <w:rPr>
          <w:rStyle w:val="Fett"/>
          <w:rFonts w:eastAsiaTheme="majorEastAsia"/>
        </w:rPr>
        <w:t xml:space="preserve">: Ursula </w:t>
      </w:r>
      <w:proofErr w:type="spellStart"/>
      <w:r>
        <w:rPr>
          <w:rStyle w:val="Fett"/>
          <w:rFonts w:eastAsiaTheme="majorEastAsia"/>
        </w:rPr>
        <w:t>Curions</w:t>
      </w:r>
      <w:proofErr w:type="spellEnd"/>
      <w:r>
        <w:rPr>
          <w:rStyle w:val="Fett"/>
          <w:rFonts w:eastAsiaTheme="majorEastAsia"/>
        </w:rPr>
        <w:t xml:space="preserve">: </w:t>
      </w:r>
      <w:proofErr w:type="spellStart"/>
      <w:r>
        <w:rPr>
          <w:rStyle w:val="Fett"/>
          <w:rFonts w:eastAsiaTheme="majorEastAsia"/>
        </w:rPr>
        <w:t>Frid</w:t>
      </w:r>
      <w:proofErr w:type="spellEnd"/>
      <w:r>
        <w:rPr>
          <w:rStyle w:val="Fett"/>
          <w:rFonts w:eastAsiaTheme="majorEastAsia"/>
        </w:rPr>
        <w:t xml:space="preserve"> durch CHRISTUM.</w:t>
      </w:r>
      <w:r>
        <w:t xml:space="preserve"> </w:t>
      </w:r>
    </w:p>
    <w:p w14:paraId="3FCD6328" w14:textId="5B23D258" w:rsidR="00524C8D" w:rsidRDefault="00524C8D" w:rsidP="00524C8D">
      <w:pPr>
        <w:pStyle w:val="StandardWeb"/>
      </w:pPr>
      <w:r>
        <w:t xml:space="preserve">Sintemal der </w:t>
      </w:r>
      <w:proofErr w:type="spellStart"/>
      <w:r>
        <w:t>Juedisch</w:t>
      </w:r>
      <w:proofErr w:type="spellEnd"/>
      <w:r>
        <w:t xml:space="preserve"> Altar </w:t>
      </w:r>
      <w:proofErr w:type="spellStart"/>
      <w:r>
        <w:t>sampt</w:t>
      </w:r>
      <w:proofErr w:type="spellEnd"/>
      <w:r>
        <w:t xml:space="preserve"> den </w:t>
      </w:r>
      <w:proofErr w:type="spellStart"/>
      <w:r>
        <w:t>Opffern</w:t>
      </w:r>
      <w:proofErr w:type="spellEnd"/>
      <w:r>
        <w:t xml:space="preserve"> so </w:t>
      </w:r>
      <w:proofErr w:type="spellStart"/>
      <w:r>
        <w:t>drauff</w:t>
      </w:r>
      <w:proofErr w:type="spellEnd"/>
      <w:r>
        <w:t xml:space="preserve"> geschahen / nur </w:t>
      </w:r>
      <w:proofErr w:type="spellStart"/>
      <w:r>
        <w:t>Furbilder</w:t>
      </w:r>
      <w:proofErr w:type="spellEnd"/>
      <w:r>
        <w:t xml:space="preserve"> waren unsers </w:t>
      </w:r>
      <w:proofErr w:type="spellStart"/>
      <w:r>
        <w:t>Hern</w:t>
      </w:r>
      <w:proofErr w:type="spellEnd"/>
      <w:r>
        <w:t xml:space="preserve"> JESU </w:t>
      </w:r>
      <w:proofErr w:type="spellStart"/>
      <w:r>
        <w:t>menscheit</w:t>
      </w:r>
      <w:proofErr w:type="spellEnd"/>
      <w:r>
        <w:t xml:space="preserve"> und leiden: und die Figur </w:t>
      </w:r>
      <w:proofErr w:type="spellStart"/>
      <w:r>
        <w:t>auffhoeret</w:t>
      </w:r>
      <w:proofErr w:type="spellEnd"/>
      <w:r>
        <w:t xml:space="preserve"> / weil die </w:t>
      </w:r>
      <w:proofErr w:type="spellStart"/>
      <w:r>
        <w:t>warheit</w:t>
      </w:r>
      <w:proofErr w:type="spellEnd"/>
      <w:r>
        <w:t xml:space="preserve"> erschienen ist: So wird es freilich </w:t>
      </w:r>
      <w:proofErr w:type="spellStart"/>
      <w:r>
        <w:t>gnug</w:t>
      </w:r>
      <w:proofErr w:type="spellEnd"/>
      <w:r>
        <w:t xml:space="preserve"> sein zu eines Menschen </w:t>
      </w:r>
      <w:proofErr w:type="spellStart"/>
      <w:r>
        <w:t>gerechtickeit</w:t>
      </w:r>
      <w:proofErr w:type="spellEnd"/>
      <w:r>
        <w:t xml:space="preserve"> </w:t>
      </w:r>
      <w:proofErr w:type="spellStart"/>
      <w:r>
        <w:t>fur</w:t>
      </w:r>
      <w:proofErr w:type="spellEnd"/>
      <w:r>
        <w:t xml:space="preserve"> Gott und ewige </w:t>
      </w:r>
      <w:proofErr w:type="spellStart"/>
      <w:r>
        <w:t>selickeit</w:t>
      </w:r>
      <w:proofErr w:type="spellEnd"/>
      <w:r>
        <w:t xml:space="preserve"> / </w:t>
      </w:r>
      <w:proofErr w:type="spellStart"/>
      <w:r>
        <w:t>glewben</w:t>
      </w:r>
      <w:proofErr w:type="spellEnd"/>
      <w:r>
        <w:t xml:space="preserve"> / das niemand durch </w:t>
      </w:r>
      <w:proofErr w:type="spellStart"/>
      <w:r>
        <w:t>werck</w:t>
      </w:r>
      <w:proofErr w:type="spellEnd"/>
      <w:r>
        <w:t xml:space="preserve"> des </w:t>
      </w:r>
      <w:proofErr w:type="spellStart"/>
      <w:r>
        <w:t>Gesetzs</w:t>
      </w:r>
      <w:proofErr w:type="spellEnd"/>
      <w:r>
        <w:t xml:space="preserve"> gerecht </w:t>
      </w:r>
      <w:proofErr w:type="spellStart"/>
      <w:r>
        <w:t>fur</w:t>
      </w:r>
      <w:proofErr w:type="spellEnd"/>
      <w:r>
        <w:t xml:space="preserve"> Gott und ewiglebend werden </w:t>
      </w:r>
      <w:proofErr w:type="spellStart"/>
      <w:r>
        <w:t>muege</w:t>
      </w:r>
      <w:proofErr w:type="spellEnd"/>
      <w:r>
        <w:t xml:space="preserve"> / sondern </w:t>
      </w:r>
      <w:proofErr w:type="spellStart"/>
      <w:r>
        <w:t>iderman</w:t>
      </w:r>
      <w:proofErr w:type="spellEnd"/>
      <w:r>
        <w:t xml:space="preserve"> durch den </w:t>
      </w:r>
      <w:proofErr w:type="spellStart"/>
      <w:r>
        <w:t>blossen</w:t>
      </w:r>
      <w:proofErr w:type="spellEnd"/>
      <w:r>
        <w:t xml:space="preserve"> </w:t>
      </w:r>
      <w:proofErr w:type="spellStart"/>
      <w:r>
        <w:t>glawben</w:t>
      </w:r>
      <w:proofErr w:type="spellEnd"/>
      <w:r>
        <w:t xml:space="preserve"> an </w:t>
      </w:r>
      <w:proofErr w:type="spellStart"/>
      <w:r>
        <w:t>Gottliche</w:t>
      </w:r>
      <w:proofErr w:type="spellEnd"/>
      <w:r>
        <w:t xml:space="preserve"> </w:t>
      </w:r>
      <w:proofErr w:type="spellStart"/>
      <w:r>
        <w:t>verheissunge</w:t>
      </w:r>
      <w:proofErr w:type="spellEnd"/>
      <w:r>
        <w:t xml:space="preserve"> / dadurch CHRISTI verdienst unser eigen werden / gerecht und selig werde. Alles aber was man CHRISTO zulieb und </w:t>
      </w:r>
      <w:proofErr w:type="spellStart"/>
      <w:r>
        <w:t>danck</w:t>
      </w:r>
      <w:proofErr w:type="spellEnd"/>
      <w:r>
        <w:t xml:space="preserve"> / </w:t>
      </w:r>
      <w:proofErr w:type="spellStart"/>
      <w:r>
        <w:t>auchs</w:t>
      </w:r>
      <w:proofErr w:type="spellEnd"/>
      <w:r>
        <w:t xml:space="preserve"> einer </w:t>
      </w:r>
      <w:proofErr w:type="spellStart"/>
      <w:r>
        <w:t>truebseligen</w:t>
      </w:r>
      <w:proofErr w:type="spellEnd"/>
      <w:r>
        <w:t xml:space="preserve"> Christenheit zu </w:t>
      </w:r>
      <w:proofErr w:type="spellStart"/>
      <w:r>
        <w:t>trost</w:t>
      </w:r>
      <w:proofErr w:type="spellEnd"/>
      <w:r>
        <w:t xml:space="preserve"> und nutz / thut / das sind des </w:t>
      </w:r>
      <w:proofErr w:type="spellStart"/>
      <w:r>
        <w:t>glawbens</w:t>
      </w:r>
      <w:proofErr w:type="spellEnd"/>
      <w:r>
        <w:t xml:space="preserve"> </w:t>
      </w:r>
      <w:proofErr w:type="spellStart"/>
      <w:r>
        <w:t>fruechte</w:t>
      </w:r>
      <w:proofErr w:type="spellEnd"/>
      <w:r>
        <w:t xml:space="preserve"> und </w:t>
      </w:r>
      <w:proofErr w:type="spellStart"/>
      <w:r>
        <w:t>gutte</w:t>
      </w:r>
      <w:proofErr w:type="spellEnd"/>
      <w:r>
        <w:t xml:space="preserve"> </w:t>
      </w:r>
      <w:proofErr w:type="spellStart"/>
      <w:r>
        <w:t>werck</w:t>
      </w:r>
      <w:proofErr w:type="spellEnd"/>
      <w:r>
        <w:t xml:space="preserve"> / die Gott </w:t>
      </w:r>
      <w:proofErr w:type="spellStart"/>
      <w:r>
        <w:t>dadrumb</w:t>
      </w:r>
      <w:proofErr w:type="spellEnd"/>
      <w:r>
        <w:t xml:space="preserve"> belohnen </w:t>
      </w:r>
      <w:proofErr w:type="spellStart"/>
      <w:r>
        <w:t>wil</w:t>
      </w:r>
      <w:proofErr w:type="spellEnd"/>
      <w:r>
        <w:t xml:space="preserve"> / das er nichts </w:t>
      </w:r>
      <w:proofErr w:type="spellStart"/>
      <w:r>
        <w:t>unbelohnet</w:t>
      </w:r>
      <w:proofErr w:type="spellEnd"/>
      <w:r>
        <w:t xml:space="preserve"> lassen </w:t>
      </w:r>
      <w:proofErr w:type="spellStart"/>
      <w:r>
        <w:t>kan</w:t>
      </w:r>
      <w:proofErr w:type="spellEnd"/>
      <w:r>
        <w:t xml:space="preserve"> das er </w:t>
      </w:r>
      <w:proofErr w:type="spellStart"/>
      <w:r>
        <w:t>zuthun</w:t>
      </w:r>
      <w:proofErr w:type="spellEnd"/>
      <w:r>
        <w:t xml:space="preserve"> </w:t>
      </w:r>
      <w:proofErr w:type="spellStart"/>
      <w:r>
        <w:t>befolhen</w:t>
      </w:r>
      <w:proofErr w:type="spellEnd"/>
      <w:r>
        <w:t xml:space="preserve"> hat. Als er denn </w:t>
      </w:r>
      <w:proofErr w:type="spellStart"/>
      <w:r>
        <w:t>selbs</w:t>
      </w:r>
      <w:proofErr w:type="spellEnd"/>
      <w:r>
        <w:t xml:space="preserve"> spricht Matth. 25. </w:t>
      </w:r>
      <w:proofErr w:type="spellStart"/>
      <w:r>
        <w:t>Kompt</w:t>
      </w:r>
      <w:proofErr w:type="spellEnd"/>
      <w:r>
        <w:t xml:space="preserve"> </w:t>
      </w:r>
      <w:proofErr w:type="spellStart"/>
      <w:r>
        <w:t>ir</w:t>
      </w:r>
      <w:proofErr w:type="spellEnd"/>
      <w:r>
        <w:t xml:space="preserve"> </w:t>
      </w:r>
      <w:proofErr w:type="spellStart"/>
      <w:r>
        <w:t>gebenedeieten</w:t>
      </w:r>
      <w:proofErr w:type="spellEnd"/>
      <w:r>
        <w:t xml:space="preserve"> ins </w:t>
      </w:r>
      <w:proofErr w:type="spellStart"/>
      <w:r w:rsidRPr="00524C8D">
        <w:t>HimelReich</w:t>
      </w:r>
      <w:proofErr w:type="spellEnd"/>
      <w:r>
        <w:t xml:space="preserve">: denn was </w:t>
      </w:r>
      <w:proofErr w:type="spellStart"/>
      <w:r>
        <w:t>ir</w:t>
      </w:r>
      <w:proofErr w:type="spellEnd"/>
      <w:r>
        <w:t xml:space="preserve"> gethan habt einem unter </w:t>
      </w:r>
      <w:proofErr w:type="spellStart"/>
      <w:r>
        <w:t>disen</w:t>
      </w:r>
      <w:proofErr w:type="spellEnd"/>
      <w:r>
        <w:t xml:space="preserve"> meinen geringsten </w:t>
      </w:r>
      <w:proofErr w:type="spellStart"/>
      <w:r>
        <w:t>bruedern</w:t>
      </w:r>
      <w:proofErr w:type="spellEnd"/>
      <w:r>
        <w:t xml:space="preserve"> / das habt </w:t>
      </w:r>
      <w:proofErr w:type="spellStart"/>
      <w:r>
        <w:t>ir</w:t>
      </w:r>
      <w:proofErr w:type="spellEnd"/>
      <w:r>
        <w:t xml:space="preserve"> mir gethan. Des </w:t>
      </w:r>
      <w:proofErr w:type="spellStart"/>
      <w:r>
        <w:t>Hern</w:t>
      </w:r>
      <w:proofErr w:type="spellEnd"/>
      <w:r>
        <w:t xml:space="preserve"> JESU CHRISTI Geist </w:t>
      </w:r>
      <w:proofErr w:type="spellStart"/>
      <w:r>
        <w:t>lere</w:t>
      </w:r>
      <w:proofErr w:type="spellEnd"/>
      <w:r>
        <w:t xml:space="preserve"> nicht alleine dich </w:t>
      </w:r>
      <w:proofErr w:type="spellStart"/>
      <w:r>
        <w:t>glewben</w:t>
      </w:r>
      <w:proofErr w:type="spellEnd"/>
      <w:r>
        <w:t xml:space="preserve"> und thun / alles das zum ewigen leben dienet / sondern auch dein </w:t>
      </w:r>
      <w:proofErr w:type="spellStart"/>
      <w:r>
        <w:t>Heupt</w:t>
      </w:r>
      <w:proofErr w:type="spellEnd"/>
      <w:r>
        <w:t xml:space="preserve"> mein lieber Bruder Doctor Georg </w:t>
      </w:r>
      <w:proofErr w:type="spellStart"/>
      <w:r>
        <w:t>Curio</w:t>
      </w:r>
      <w:proofErr w:type="spellEnd"/>
      <w:r>
        <w:t xml:space="preserve"> und meine liebe Schwester Dorothea deine Tochter werden </w:t>
      </w:r>
      <w:proofErr w:type="spellStart"/>
      <w:r>
        <w:t>sampt</w:t>
      </w:r>
      <w:proofErr w:type="spellEnd"/>
      <w:r>
        <w:t xml:space="preserve"> mir </w:t>
      </w:r>
      <w:proofErr w:type="spellStart"/>
      <w:r>
        <w:t>vomheiligen</w:t>
      </w:r>
      <w:proofErr w:type="spellEnd"/>
      <w:r>
        <w:t xml:space="preserve"> Geist unsers lebendigen Gottes und Heilandes JESU CHRISTI so </w:t>
      </w:r>
      <w:proofErr w:type="spellStart"/>
      <w:r>
        <w:t>regiret</w:t>
      </w:r>
      <w:proofErr w:type="spellEnd"/>
      <w:r>
        <w:t xml:space="preserve"> und beschirmet allezeit / das wir alles </w:t>
      </w:r>
      <w:proofErr w:type="spellStart"/>
      <w:r>
        <w:t>verheissen</w:t>
      </w:r>
      <w:proofErr w:type="spellEnd"/>
      <w:r>
        <w:t xml:space="preserve"> </w:t>
      </w:r>
      <w:proofErr w:type="spellStart"/>
      <w:r>
        <w:t>gutt</w:t>
      </w:r>
      <w:proofErr w:type="spellEnd"/>
      <w:r>
        <w:t xml:space="preserve"> in CHRISTO </w:t>
      </w:r>
      <w:proofErr w:type="spellStart"/>
      <w:r>
        <w:t>sampt</w:t>
      </w:r>
      <w:proofErr w:type="spellEnd"/>
      <w:r>
        <w:t xml:space="preserve"> allen Heiligen erlangen und besitzen im </w:t>
      </w:r>
      <w:proofErr w:type="spellStart"/>
      <w:r>
        <w:t>Himelreich</w:t>
      </w:r>
      <w:proofErr w:type="spellEnd"/>
      <w:r>
        <w:t xml:space="preserve"> ewiglich / von allen fluchen des </w:t>
      </w:r>
      <w:proofErr w:type="spellStart"/>
      <w:r>
        <w:t>gesetzs</w:t>
      </w:r>
      <w:proofErr w:type="spellEnd"/>
      <w:r>
        <w:t xml:space="preserve"> </w:t>
      </w:r>
      <w:proofErr w:type="spellStart"/>
      <w:r>
        <w:t>erloeset</w:t>
      </w:r>
      <w:proofErr w:type="spellEnd"/>
      <w:r>
        <w:t xml:space="preserve">. Amen. </w:t>
      </w:r>
    </w:p>
    <w:p w14:paraId="4561D5D0" w14:textId="77777777" w:rsidR="00524C8D" w:rsidRDefault="00524C8D" w:rsidP="00524C8D">
      <w:pPr>
        <w:pStyle w:val="StandardWeb"/>
      </w:pPr>
      <w:r>
        <w:t xml:space="preserve">Geschrieben in der Webe S. Jacobs 28. April. </w:t>
      </w:r>
      <w:proofErr w:type="spellStart"/>
      <w:r>
        <w:t>M.D.L</w:t>
      </w:r>
      <w:proofErr w:type="spellEnd"/>
      <w:r>
        <w:t xml:space="preserve">. </w:t>
      </w:r>
    </w:p>
    <w:p w14:paraId="55547610" w14:textId="77777777" w:rsidR="00524C8D" w:rsidRDefault="00524C8D" w:rsidP="00524C8D">
      <w:pPr>
        <w:pStyle w:val="berschrift2"/>
      </w:pPr>
      <w:r>
        <w:t>Von dem Altar Gottes: Das XXVII. Capitel des Andern Buchs Mosi.</w:t>
      </w:r>
    </w:p>
    <w:p w14:paraId="24421410" w14:textId="77777777" w:rsidR="00524C8D" w:rsidRDefault="00524C8D" w:rsidP="00524C8D">
      <w:pPr>
        <w:pStyle w:val="StandardWeb"/>
      </w:pPr>
      <w:r>
        <w:t xml:space="preserve">Das </w:t>
      </w:r>
      <w:proofErr w:type="spellStart"/>
      <w:r>
        <w:t>diser</w:t>
      </w:r>
      <w:proofErr w:type="spellEnd"/>
      <w:r>
        <w:t xml:space="preserve"> Altar eine Figure </w:t>
      </w:r>
      <w:proofErr w:type="spellStart"/>
      <w:r>
        <w:t>seie</w:t>
      </w:r>
      <w:proofErr w:type="spellEnd"/>
      <w:r>
        <w:t xml:space="preserve"> CHRISTI des Altars Gottes / zeugen: Erstlich Esa. 19. da er spricht / </w:t>
      </w:r>
      <w:proofErr w:type="spellStart"/>
      <w:r>
        <w:t>zurselben</w:t>
      </w:r>
      <w:proofErr w:type="spellEnd"/>
      <w:r>
        <w:t xml:space="preserve"> zeit wird des </w:t>
      </w:r>
      <w:proofErr w:type="spellStart"/>
      <w:r>
        <w:t>Hern</w:t>
      </w:r>
      <w:proofErr w:type="spellEnd"/>
      <w:r>
        <w:t xml:space="preserve"> Zebaoth Altar mitten in </w:t>
      </w:r>
      <w:proofErr w:type="spellStart"/>
      <w:r>
        <w:t>Aegypten</w:t>
      </w:r>
      <w:proofErr w:type="spellEnd"/>
      <w:r>
        <w:t xml:space="preserve"> sein: Darnach die Epistel </w:t>
      </w:r>
      <w:proofErr w:type="spellStart"/>
      <w:r>
        <w:t>zun</w:t>
      </w:r>
      <w:proofErr w:type="spellEnd"/>
      <w:r>
        <w:t xml:space="preserve"> </w:t>
      </w:r>
      <w:proofErr w:type="spellStart"/>
      <w:r>
        <w:t>Ebreern</w:t>
      </w:r>
      <w:proofErr w:type="spellEnd"/>
      <w:r>
        <w:t xml:space="preserve"> am </w:t>
      </w:r>
      <w:proofErr w:type="spellStart"/>
      <w:r>
        <w:t>dreizehenden</w:t>
      </w:r>
      <w:proofErr w:type="spellEnd"/>
      <w:r>
        <w:t xml:space="preserve"> da sie spricht / Wir haben einen Altar davon nicht macht haben </w:t>
      </w:r>
      <w:proofErr w:type="spellStart"/>
      <w:r>
        <w:t>zuessen</w:t>
      </w:r>
      <w:proofErr w:type="spellEnd"/>
      <w:r>
        <w:t xml:space="preserve"> die der </w:t>
      </w:r>
      <w:proofErr w:type="spellStart"/>
      <w:r>
        <w:t>Huetten</w:t>
      </w:r>
      <w:proofErr w:type="spellEnd"/>
      <w:r>
        <w:t xml:space="preserve"> pflegen. So last uns das Capitel in dreie </w:t>
      </w:r>
      <w:proofErr w:type="spellStart"/>
      <w:r>
        <w:t>stuecke</w:t>
      </w:r>
      <w:proofErr w:type="spellEnd"/>
      <w:r>
        <w:t xml:space="preserve"> teilen und reden: </w:t>
      </w:r>
    </w:p>
    <w:p w14:paraId="160871E5" w14:textId="77777777" w:rsidR="00524C8D" w:rsidRDefault="00524C8D" w:rsidP="00524C8D">
      <w:pPr>
        <w:pStyle w:val="StandardWeb"/>
      </w:pPr>
      <w:r>
        <w:t xml:space="preserve">Im </w:t>
      </w:r>
      <w:r>
        <w:rPr>
          <w:rStyle w:val="Fett"/>
          <w:rFonts w:eastAsiaTheme="majorEastAsia"/>
        </w:rPr>
        <w:t>ersten</w:t>
      </w:r>
      <w:r>
        <w:t xml:space="preserve"> / </w:t>
      </w:r>
      <w:proofErr w:type="spellStart"/>
      <w:r>
        <w:t>warumb</w:t>
      </w:r>
      <w:proofErr w:type="spellEnd"/>
      <w:r>
        <w:t xml:space="preserve"> der Altar </w:t>
      </w:r>
      <w:proofErr w:type="spellStart"/>
      <w:r>
        <w:t>viereckicht</w:t>
      </w:r>
      <w:proofErr w:type="spellEnd"/>
      <w:r>
        <w:t xml:space="preserve"> sein </w:t>
      </w:r>
      <w:proofErr w:type="spellStart"/>
      <w:r>
        <w:t>muste</w:t>
      </w:r>
      <w:proofErr w:type="spellEnd"/>
      <w:r>
        <w:t xml:space="preserve">: Was das </w:t>
      </w:r>
      <w:proofErr w:type="spellStart"/>
      <w:r>
        <w:t>gerete</w:t>
      </w:r>
      <w:proofErr w:type="spellEnd"/>
      <w:r>
        <w:t xml:space="preserve"> des Altars </w:t>
      </w:r>
      <w:proofErr w:type="spellStart"/>
      <w:r>
        <w:t>bedeutte</w:t>
      </w:r>
      <w:proofErr w:type="spellEnd"/>
      <w:r>
        <w:t xml:space="preserve">. </w:t>
      </w:r>
    </w:p>
    <w:p w14:paraId="5D062DFD" w14:textId="77777777" w:rsidR="00524C8D" w:rsidRDefault="00524C8D" w:rsidP="00524C8D">
      <w:pPr>
        <w:pStyle w:val="StandardWeb"/>
      </w:pPr>
      <w:r>
        <w:t xml:space="preserve">Im </w:t>
      </w:r>
      <w:r>
        <w:rPr>
          <w:rStyle w:val="Fett"/>
          <w:rFonts w:eastAsiaTheme="majorEastAsia"/>
        </w:rPr>
        <w:t>andern</w:t>
      </w:r>
      <w:r>
        <w:t xml:space="preserve"> / was der </w:t>
      </w:r>
      <w:proofErr w:type="spellStart"/>
      <w:r>
        <w:t>wonung</w:t>
      </w:r>
      <w:proofErr w:type="spellEnd"/>
      <w:r>
        <w:t xml:space="preserve"> </w:t>
      </w:r>
      <w:proofErr w:type="spellStart"/>
      <w:r>
        <w:t>hofe</w:t>
      </w:r>
      <w:proofErr w:type="spellEnd"/>
      <w:r>
        <w:t xml:space="preserve"> </w:t>
      </w:r>
      <w:proofErr w:type="spellStart"/>
      <w:r>
        <w:t>bedeutte</w:t>
      </w:r>
      <w:proofErr w:type="spellEnd"/>
      <w:r>
        <w:t xml:space="preserve">: Was der </w:t>
      </w:r>
      <w:proofErr w:type="spellStart"/>
      <w:r>
        <w:t>umbhang</w:t>
      </w:r>
      <w:proofErr w:type="spellEnd"/>
      <w:r>
        <w:t xml:space="preserve"> des Hofes </w:t>
      </w:r>
      <w:proofErr w:type="spellStart"/>
      <w:r>
        <w:t>bedeutte</w:t>
      </w:r>
      <w:proofErr w:type="spellEnd"/>
      <w:r>
        <w:t xml:space="preserve">: Was des Hofes Thor </w:t>
      </w:r>
      <w:proofErr w:type="spellStart"/>
      <w:r>
        <w:t>bedeutte</w:t>
      </w:r>
      <w:proofErr w:type="spellEnd"/>
      <w:r>
        <w:t xml:space="preserve">. </w:t>
      </w:r>
    </w:p>
    <w:p w14:paraId="511F2DE8" w14:textId="77777777" w:rsidR="00524C8D" w:rsidRDefault="00524C8D" w:rsidP="00524C8D">
      <w:pPr>
        <w:pStyle w:val="StandardWeb"/>
      </w:pPr>
      <w:r>
        <w:t xml:space="preserve">Im </w:t>
      </w:r>
      <w:r>
        <w:rPr>
          <w:rStyle w:val="Fett"/>
          <w:rFonts w:eastAsiaTheme="majorEastAsia"/>
        </w:rPr>
        <w:t>dritten</w:t>
      </w:r>
      <w:r>
        <w:t xml:space="preserve"> / was es </w:t>
      </w:r>
      <w:proofErr w:type="spellStart"/>
      <w:r>
        <w:t>bedeutte</w:t>
      </w:r>
      <w:proofErr w:type="spellEnd"/>
      <w:r>
        <w:t xml:space="preserve"> das Aaron und seine </w:t>
      </w:r>
      <w:proofErr w:type="spellStart"/>
      <w:r>
        <w:t>Soene</w:t>
      </w:r>
      <w:proofErr w:type="spellEnd"/>
      <w:r>
        <w:t xml:space="preserve"> allezeit </w:t>
      </w:r>
      <w:proofErr w:type="spellStart"/>
      <w:r>
        <w:t>oele</w:t>
      </w:r>
      <w:proofErr w:type="spellEnd"/>
      <w:r>
        <w:t xml:space="preserve"> in die Lampen des </w:t>
      </w:r>
      <w:proofErr w:type="spellStart"/>
      <w:r>
        <w:t>stiffts</w:t>
      </w:r>
      <w:proofErr w:type="spellEnd"/>
      <w:r>
        <w:t xml:space="preserve"> thun sollen. </w:t>
      </w:r>
    </w:p>
    <w:p w14:paraId="343105CF" w14:textId="77777777" w:rsidR="00524C8D" w:rsidRDefault="00524C8D" w:rsidP="00524C8D">
      <w:pPr>
        <w:pStyle w:val="StandardWeb"/>
      </w:pPr>
      <w:r>
        <w:rPr>
          <w:rStyle w:val="Fett"/>
          <w:rFonts w:eastAsiaTheme="majorEastAsia"/>
        </w:rPr>
        <w:t xml:space="preserve">Du </w:t>
      </w:r>
      <w:proofErr w:type="spellStart"/>
      <w:r>
        <w:rPr>
          <w:rStyle w:val="Fett"/>
          <w:rFonts w:eastAsiaTheme="majorEastAsia"/>
        </w:rPr>
        <w:t>solt</w:t>
      </w:r>
      <w:proofErr w:type="spellEnd"/>
      <w:r>
        <w:rPr>
          <w:rStyle w:val="Fett"/>
          <w:rFonts w:eastAsiaTheme="majorEastAsia"/>
        </w:rPr>
        <w:t xml:space="preserve"> einen ALTAR machen von </w:t>
      </w:r>
      <w:proofErr w:type="spellStart"/>
      <w:r>
        <w:rPr>
          <w:rStyle w:val="Fett"/>
          <w:rFonts w:eastAsiaTheme="majorEastAsia"/>
        </w:rPr>
        <w:t>foeern</w:t>
      </w:r>
      <w:proofErr w:type="spellEnd"/>
      <w:r>
        <w:rPr>
          <w:rStyle w:val="Fett"/>
          <w:rFonts w:eastAsiaTheme="majorEastAsia"/>
        </w:rPr>
        <w:t xml:space="preserve"> </w:t>
      </w:r>
      <w:proofErr w:type="spellStart"/>
      <w:r>
        <w:rPr>
          <w:rStyle w:val="Fett"/>
          <w:rFonts w:eastAsiaTheme="majorEastAsia"/>
        </w:rPr>
        <w:t>holtz</w:t>
      </w:r>
      <w:proofErr w:type="spellEnd"/>
      <w:r>
        <w:rPr>
          <w:rStyle w:val="Fett"/>
          <w:rFonts w:eastAsiaTheme="majorEastAsia"/>
        </w:rPr>
        <w:t xml:space="preserve">: </w:t>
      </w:r>
      <w:proofErr w:type="spellStart"/>
      <w:r>
        <w:rPr>
          <w:rStyle w:val="Fett"/>
          <w:rFonts w:eastAsiaTheme="majorEastAsia"/>
        </w:rPr>
        <w:t>funff</w:t>
      </w:r>
      <w:proofErr w:type="spellEnd"/>
      <w:r>
        <w:rPr>
          <w:rStyle w:val="Fett"/>
          <w:rFonts w:eastAsiaTheme="majorEastAsia"/>
        </w:rPr>
        <w:t xml:space="preserve"> </w:t>
      </w:r>
      <w:proofErr w:type="spellStart"/>
      <w:r>
        <w:rPr>
          <w:rStyle w:val="Fett"/>
          <w:rFonts w:eastAsiaTheme="majorEastAsia"/>
        </w:rPr>
        <w:t>ellen</w:t>
      </w:r>
      <w:proofErr w:type="spellEnd"/>
      <w:r>
        <w:rPr>
          <w:rStyle w:val="Fett"/>
          <w:rFonts w:eastAsiaTheme="majorEastAsia"/>
        </w:rPr>
        <w:t xml:space="preserve"> lang und breit: das er gleich vierecket </w:t>
      </w:r>
      <w:proofErr w:type="spellStart"/>
      <w:r>
        <w:rPr>
          <w:rStyle w:val="Fett"/>
          <w:rFonts w:eastAsiaTheme="majorEastAsia"/>
        </w:rPr>
        <w:t>seie</w:t>
      </w:r>
      <w:proofErr w:type="spellEnd"/>
      <w:r>
        <w:rPr>
          <w:rStyle w:val="Fett"/>
          <w:rFonts w:eastAsiaTheme="majorEastAsia"/>
        </w:rPr>
        <w:t xml:space="preserve"> / und dreie </w:t>
      </w:r>
      <w:proofErr w:type="spellStart"/>
      <w:r>
        <w:rPr>
          <w:rStyle w:val="Fett"/>
          <w:rFonts w:eastAsiaTheme="majorEastAsia"/>
        </w:rPr>
        <w:t>ellen</w:t>
      </w:r>
      <w:proofErr w:type="spellEnd"/>
      <w:r>
        <w:rPr>
          <w:rStyle w:val="Fett"/>
          <w:rFonts w:eastAsiaTheme="majorEastAsia"/>
        </w:rPr>
        <w:t xml:space="preserve"> hoch. </w:t>
      </w:r>
      <w:proofErr w:type="spellStart"/>
      <w:r>
        <w:rPr>
          <w:rStyle w:val="Fett"/>
          <w:rFonts w:eastAsiaTheme="majorEastAsia"/>
        </w:rPr>
        <w:t>Hoerner</w:t>
      </w:r>
      <w:proofErr w:type="spellEnd"/>
      <w:r>
        <w:rPr>
          <w:rStyle w:val="Fett"/>
          <w:rFonts w:eastAsiaTheme="majorEastAsia"/>
        </w:rPr>
        <w:t xml:space="preserve"> </w:t>
      </w:r>
      <w:proofErr w:type="spellStart"/>
      <w:r>
        <w:rPr>
          <w:rStyle w:val="Fett"/>
          <w:rFonts w:eastAsiaTheme="majorEastAsia"/>
        </w:rPr>
        <w:t>soltu</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seine vier ecken machen / und </w:t>
      </w:r>
      <w:proofErr w:type="spellStart"/>
      <w:r>
        <w:rPr>
          <w:rStyle w:val="Fett"/>
          <w:rFonts w:eastAsiaTheme="majorEastAsia"/>
        </w:rPr>
        <w:t>solt</w:t>
      </w:r>
      <w:proofErr w:type="spellEnd"/>
      <w:r>
        <w:rPr>
          <w:rStyle w:val="Fett"/>
          <w:rFonts w:eastAsiaTheme="majorEastAsia"/>
        </w:rPr>
        <w:t xml:space="preserve"> in mit </w:t>
      </w:r>
      <w:proofErr w:type="spellStart"/>
      <w:r>
        <w:rPr>
          <w:rStyle w:val="Fett"/>
          <w:rFonts w:eastAsiaTheme="majorEastAsia"/>
        </w:rPr>
        <w:t>ertz</w:t>
      </w:r>
      <w:proofErr w:type="spellEnd"/>
      <w:r>
        <w:rPr>
          <w:rStyle w:val="Fett"/>
          <w:rFonts w:eastAsiaTheme="majorEastAsia"/>
        </w:rPr>
        <w:t xml:space="preserve"> </w:t>
      </w:r>
      <w:proofErr w:type="spellStart"/>
      <w:r>
        <w:rPr>
          <w:rStyle w:val="Fett"/>
          <w:rFonts w:eastAsiaTheme="majorEastAsia"/>
        </w:rPr>
        <w:t>uberziehen</w:t>
      </w:r>
      <w:proofErr w:type="spellEnd"/>
      <w:r>
        <w:rPr>
          <w:rStyle w:val="Fett"/>
          <w:rFonts w:eastAsiaTheme="majorEastAsia"/>
        </w:rPr>
        <w:t xml:space="preserve">. Mach auch </w:t>
      </w:r>
      <w:proofErr w:type="spellStart"/>
      <w:r>
        <w:rPr>
          <w:rStyle w:val="Fett"/>
          <w:rFonts w:eastAsiaTheme="majorEastAsia"/>
        </w:rPr>
        <w:t>Aschentoepffe</w:t>
      </w:r>
      <w:proofErr w:type="spellEnd"/>
      <w:r>
        <w:rPr>
          <w:rStyle w:val="Fett"/>
          <w:rFonts w:eastAsiaTheme="majorEastAsia"/>
        </w:rPr>
        <w:t xml:space="preserve"> </w:t>
      </w:r>
      <w:proofErr w:type="spellStart"/>
      <w:r>
        <w:rPr>
          <w:rStyle w:val="Fett"/>
          <w:rFonts w:eastAsiaTheme="majorEastAsia"/>
        </w:rPr>
        <w:t>schauffeln</w:t>
      </w:r>
      <w:proofErr w:type="spellEnd"/>
      <w:r>
        <w:rPr>
          <w:rStyle w:val="Fett"/>
          <w:rFonts w:eastAsiaTheme="majorEastAsia"/>
        </w:rPr>
        <w:t xml:space="preserve"> </w:t>
      </w:r>
      <w:proofErr w:type="spellStart"/>
      <w:r>
        <w:rPr>
          <w:rStyle w:val="Fett"/>
          <w:rFonts w:eastAsiaTheme="majorEastAsia"/>
        </w:rPr>
        <w:t>becken</w:t>
      </w:r>
      <w:proofErr w:type="spellEnd"/>
      <w:r>
        <w:rPr>
          <w:rStyle w:val="Fett"/>
          <w:rFonts w:eastAsiaTheme="majorEastAsia"/>
        </w:rPr>
        <w:t xml:space="preserve"> </w:t>
      </w:r>
      <w:proofErr w:type="spellStart"/>
      <w:r>
        <w:rPr>
          <w:rStyle w:val="Fett"/>
          <w:rFonts w:eastAsiaTheme="majorEastAsia"/>
        </w:rPr>
        <w:t>krewel</w:t>
      </w:r>
      <w:proofErr w:type="spellEnd"/>
      <w:r>
        <w:rPr>
          <w:rStyle w:val="Fett"/>
          <w:rFonts w:eastAsiaTheme="majorEastAsia"/>
        </w:rPr>
        <w:t xml:space="preserve"> </w:t>
      </w:r>
      <w:proofErr w:type="spellStart"/>
      <w:r>
        <w:rPr>
          <w:rStyle w:val="Fett"/>
          <w:rFonts w:eastAsiaTheme="majorEastAsia"/>
        </w:rPr>
        <w:t>kolpfannen</w:t>
      </w:r>
      <w:proofErr w:type="spellEnd"/>
      <w:r>
        <w:rPr>
          <w:rStyle w:val="Fett"/>
          <w:rFonts w:eastAsiaTheme="majorEastAsia"/>
        </w:rPr>
        <w:t xml:space="preserve">. Alle seine </w:t>
      </w:r>
      <w:proofErr w:type="spellStart"/>
      <w:r>
        <w:rPr>
          <w:rStyle w:val="Fett"/>
          <w:rFonts w:eastAsiaTheme="majorEastAsia"/>
        </w:rPr>
        <w:t>gerete</w:t>
      </w:r>
      <w:proofErr w:type="spellEnd"/>
      <w:r>
        <w:rPr>
          <w:rStyle w:val="Fett"/>
          <w:rFonts w:eastAsiaTheme="majorEastAsia"/>
        </w:rPr>
        <w:t xml:space="preserve"> </w:t>
      </w:r>
      <w:proofErr w:type="spellStart"/>
      <w:r>
        <w:rPr>
          <w:rStyle w:val="Fett"/>
          <w:rFonts w:eastAsiaTheme="majorEastAsia"/>
        </w:rPr>
        <w:t>soltu</w:t>
      </w:r>
      <w:proofErr w:type="spellEnd"/>
      <w:r>
        <w:rPr>
          <w:rStyle w:val="Fett"/>
          <w:rFonts w:eastAsiaTheme="majorEastAsia"/>
        </w:rPr>
        <w:t xml:space="preserve"> von </w:t>
      </w:r>
      <w:proofErr w:type="spellStart"/>
      <w:r>
        <w:rPr>
          <w:rStyle w:val="Fett"/>
          <w:rFonts w:eastAsiaTheme="majorEastAsia"/>
        </w:rPr>
        <w:t>ertz</w:t>
      </w:r>
      <w:proofErr w:type="spellEnd"/>
      <w:r>
        <w:rPr>
          <w:rStyle w:val="Fett"/>
          <w:rFonts w:eastAsiaTheme="majorEastAsia"/>
        </w:rPr>
        <w:t xml:space="preserve"> machen. Du </w:t>
      </w:r>
      <w:proofErr w:type="spellStart"/>
      <w:r>
        <w:rPr>
          <w:rStyle w:val="Fett"/>
          <w:rFonts w:eastAsiaTheme="majorEastAsia"/>
        </w:rPr>
        <w:t>solt</w:t>
      </w:r>
      <w:proofErr w:type="spellEnd"/>
      <w:r>
        <w:rPr>
          <w:rStyle w:val="Fett"/>
          <w:rFonts w:eastAsiaTheme="majorEastAsia"/>
        </w:rPr>
        <w:t xml:space="preserve"> auch ein eherne </w:t>
      </w:r>
      <w:proofErr w:type="spellStart"/>
      <w:r>
        <w:rPr>
          <w:rStyle w:val="Fett"/>
          <w:rFonts w:eastAsiaTheme="majorEastAsia"/>
        </w:rPr>
        <w:t>gitter</w:t>
      </w:r>
      <w:proofErr w:type="spellEnd"/>
      <w:r>
        <w:rPr>
          <w:rStyle w:val="Fett"/>
          <w:rFonts w:eastAsiaTheme="majorEastAsia"/>
        </w:rPr>
        <w:t xml:space="preserve"> machen / wie ein netze: und vier eherne ringe an sein vier </w:t>
      </w:r>
      <w:proofErr w:type="spellStart"/>
      <w:r>
        <w:rPr>
          <w:rStyle w:val="Fett"/>
          <w:rFonts w:eastAsiaTheme="majorEastAsia"/>
        </w:rPr>
        <w:t>oertte</w:t>
      </w:r>
      <w:proofErr w:type="spellEnd"/>
      <w:r>
        <w:rPr>
          <w:rStyle w:val="Fett"/>
          <w:rFonts w:eastAsiaTheme="majorEastAsia"/>
        </w:rPr>
        <w:t xml:space="preserve">. Du </w:t>
      </w:r>
      <w:proofErr w:type="spellStart"/>
      <w:r>
        <w:rPr>
          <w:rStyle w:val="Fett"/>
          <w:rFonts w:eastAsiaTheme="majorEastAsia"/>
        </w:rPr>
        <w:t>solt</w:t>
      </w:r>
      <w:proofErr w:type="spellEnd"/>
      <w:r>
        <w:rPr>
          <w:rStyle w:val="Fett"/>
          <w:rFonts w:eastAsiaTheme="majorEastAsia"/>
        </w:rPr>
        <w:t xml:space="preserve"> aber von unten </w:t>
      </w:r>
      <w:proofErr w:type="spellStart"/>
      <w:r>
        <w:rPr>
          <w:rStyle w:val="Fett"/>
          <w:rFonts w:eastAsiaTheme="majorEastAsia"/>
        </w:rPr>
        <w:t>auff</w:t>
      </w:r>
      <w:proofErr w:type="spellEnd"/>
      <w:r>
        <w:rPr>
          <w:rStyle w:val="Fett"/>
          <w:rFonts w:eastAsiaTheme="majorEastAsia"/>
        </w:rPr>
        <w:t xml:space="preserve"> </w:t>
      </w:r>
      <w:proofErr w:type="spellStart"/>
      <w:r>
        <w:rPr>
          <w:rStyle w:val="Fett"/>
          <w:rFonts w:eastAsiaTheme="majorEastAsia"/>
        </w:rPr>
        <w:t>umb</w:t>
      </w:r>
      <w:proofErr w:type="spellEnd"/>
      <w:r>
        <w:rPr>
          <w:rStyle w:val="Fett"/>
          <w:rFonts w:eastAsiaTheme="majorEastAsia"/>
        </w:rPr>
        <w:t xml:space="preserve"> den Altar machen / das das </w:t>
      </w:r>
      <w:proofErr w:type="spellStart"/>
      <w:r>
        <w:rPr>
          <w:rStyle w:val="Fett"/>
          <w:rFonts w:eastAsiaTheme="majorEastAsia"/>
        </w:rPr>
        <w:t>gitter</w:t>
      </w:r>
      <w:proofErr w:type="spellEnd"/>
      <w:r>
        <w:rPr>
          <w:rStyle w:val="Fett"/>
          <w:rFonts w:eastAsiaTheme="majorEastAsia"/>
        </w:rPr>
        <w:t xml:space="preserve"> reiche bis mitten an den Altar. Und </w:t>
      </w:r>
      <w:proofErr w:type="spellStart"/>
      <w:r>
        <w:rPr>
          <w:rStyle w:val="Fett"/>
          <w:rFonts w:eastAsiaTheme="majorEastAsia"/>
        </w:rPr>
        <w:t>solt</w:t>
      </w:r>
      <w:proofErr w:type="spellEnd"/>
      <w:r>
        <w:rPr>
          <w:rStyle w:val="Fett"/>
          <w:rFonts w:eastAsiaTheme="majorEastAsia"/>
        </w:rPr>
        <w:t xml:space="preserve"> auch </w:t>
      </w:r>
      <w:proofErr w:type="spellStart"/>
      <w:r>
        <w:rPr>
          <w:rStyle w:val="Fett"/>
          <w:rFonts w:eastAsiaTheme="majorEastAsia"/>
        </w:rPr>
        <w:t>stangen</w:t>
      </w:r>
      <w:proofErr w:type="spellEnd"/>
      <w:r>
        <w:rPr>
          <w:rStyle w:val="Fett"/>
          <w:rFonts w:eastAsiaTheme="majorEastAsia"/>
        </w:rPr>
        <w:t xml:space="preserve"> machen zu dem Altar von </w:t>
      </w:r>
      <w:proofErr w:type="spellStart"/>
      <w:r>
        <w:rPr>
          <w:rStyle w:val="Fett"/>
          <w:rFonts w:eastAsiaTheme="majorEastAsia"/>
        </w:rPr>
        <w:t>foeernholtz</w:t>
      </w:r>
      <w:proofErr w:type="spellEnd"/>
      <w:r>
        <w:rPr>
          <w:rStyle w:val="Fett"/>
          <w:rFonts w:eastAsiaTheme="majorEastAsia"/>
        </w:rPr>
        <w:t xml:space="preserve"> mit </w:t>
      </w:r>
      <w:proofErr w:type="spellStart"/>
      <w:r>
        <w:rPr>
          <w:rStyle w:val="Fett"/>
          <w:rFonts w:eastAsiaTheme="majorEastAsia"/>
        </w:rPr>
        <w:t>ertz</w:t>
      </w:r>
      <w:proofErr w:type="spellEnd"/>
      <w:r>
        <w:rPr>
          <w:rStyle w:val="Fett"/>
          <w:rFonts w:eastAsiaTheme="majorEastAsia"/>
        </w:rPr>
        <w:t xml:space="preserve"> </w:t>
      </w:r>
      <w:proofErr w:type="spellStart"/>
      <w:r>
        <w:rPr>
          <w:rStyle w:val="Fett"/>
          <w:rFonts w:eastAsiaTheme="majorEastAsia"/>
        </w:rPr>
        <w:t>uberzogen</w:t>
      </w:r>
      <w:proofErr w:type="spellEnd"/>
      <w:r>
        <w:rPr>
          <w:rStyle w:val="Fett"/>
          <w:rFonts w:eastAsiaTheme="majorEastAsia"/>
        </w:rPr>
        <w:t xml:space="preserve">. Und </w:t>
      </w:r>
      <w:proofErr w:type="spellStart"/>
      <w:r>
        <w:rPr>
          <w:rStyle w:val="Fett"/>
          <w:rFonts w:eastAsiaTheme="majorEastAsia"/>
        </w:rPr>
        <w:t>solt</w:t>
      </w:r>
      <w:proofErr w:type="spellEnd"/>
      <w:r>
        <w:rPr>
          <w:rStyle w:val="Fett"/>
          <w:rFonts w:eastAsiaTheme="majorEastAsia"/>
        </w:rPr>
        <w:t xml:space="preserve"> die </w:t>
      </w:r>
      <w:proofErr w:type="spellStart"/>
      <w:r>
        <w:rPr>
          <w:rStyle w:val="Fett"/>
          <w:rFonts w:eastAsiaTheme="majorEastAsia"/>
        </w:rPr>
        <w:t>stangen</w:t>
      </w:r>
      <w:proofErr w:type="spellEnd"/>
      <w:r>
        <w:rPr>
          <w:rStyle w:val="Fett"/>
          <w:rFonts w:eastAsiaTheme="majorEastAsia"/>
        </w:rPr>
        <w:t xml:space="preserve"> in die ringe thun / das die </w:t>
      </w:r>
      <w:proofErr w:type="spellStart"/>
      <w:r>
        <w:rPr>
          <w:rStyle w:val="Fett"/>
          <w:rFonts w:eastAsiaTheme="majorEastAsia"/>
        </w:rPr>
        <w:t>stangen</w:t>
      </w:r>
      <w:proofErr w:type="spellEnd"/>
      <w:r>
        <w:rPr>
          <w:rStyle w:val="Fett"/>
          <w:rFonts w:eastAsiaTheme="majorEastAsia"/>
        </w:rPr>
        <w:t xml:space="preserve"> seien an beiden </w:t>
      </w:r>
      <w:proofErr w:type="spellStart"/>
      <w:r>
        <w:rPr>
          <w:rStyle w:val="Fett"/>
          <w:rFonts w:eastAsiaTheme="majorEastAsia"/>
        </w:rPr>
        <w:t>seitten</w:t>
      </w:r>
      <w:proofErr w:type="spellEnd"/>
      <w:r>
        <w:rPr>
          <w:rStyle w:val="Fett"/>
          <w:rFonts w:eastAsiaTheme="majorEastAsia"/>
        </w:rPr>
        <w:t xml:space="preserve"> des Altars damit man in tragen </w:t>
      </w:r>
      <w:proofErr w:type="spellStart"/>
      <w:r>
        <w:rPr>
          <w:rStyle w:val="Fett"/>
          <w:rFonts w:eastAsiaTheme="majorEastAsia"/>
        </w:rPr>
        <w:t>muege</w:t>
      </w:r>
      <w:proofErr w:type="spellEnd"/>
      <w:r>
        <w:rPr>
          <w:rStyle w:val="Fett"/>
          <w:rFonts w:eastAsiaTheme="majorEastAsia"/>
        </w:rPr>
        <w:t xml:space="preserve">. Und </w:t>
      </w:r>
      <w:proofErr w:type="spellStart"/>
      <w:r>
        <w:rPr>
          <w:rStyle w:val="Fett"/>
          <w:rFonts w:eastAsiaTheme="majorEastAsia"/>
        </w:rPr>
        <w:t>solt</w:t>
      </w:r>
      <w:proofErr w:type="spellEnd"/>
      <w:r>
        <w:rPr>
          <w:rStyle w:val="Fett"/>
          <w:rFonts w:eastAsiaTheme="majorEastAsia"/>
        </w:rPr>
        <w:t xml:space="preserve"> in also von brettern machen / das er inwendig hole </w:t>
      </w:r>
      <w:proofErr w:type="spellStart"/>
      <w:r>
        <w:rPr>
          <w:rStyle w:val="Fett"/>
          <w:rFonts w:eastAsiaTheme="majorEastAsia"/>
        </w:rPr>
        <w:t>seie</w:t>
      </w:r>
      <w:proofErr w:type="spellEnd"/>
      <w:r>
        <w:rPr>
          <w:rStyle w:val="Fett"/>
          <w:rFonts w:eastAsiaTheme="majorEastAsia"/>
        </w:rPr>
        <w:t xml:space="preserve">: wie dir </w:t>
      </w:r>
      <w:proofErr w:type="spellStart"/>
      <w:r>
        <w:rPr>
          <w:rStyle w:val="Fett"/>
          <w:rFonts w:eastAsiaTheme="majorEastAsia"/>
        </w:rPr>
        <w:t>auff</w:t>
      </w:r>
      <w:proofErr w:type="spellEnd"/>
      <w:r>
        <w:rPr>
          <w:rStyle w:val="Fett"/>
          <w:rFonts w:eastAsiaTheme="majorEastAsia"/>
        </w:rPr>
        <w:t xml:space="preserve"> dem berge </w:t>
      </w:r>
      <w:proofErr w:type="spellStart"/>
      <w:r>
        <w:rPr>
          <w:rStyle w:val="Fett"/>
          <w:rFonts w:eastAsiaTheme="majorEastAsia"/>
        </w:rPr>
        <w:t>gezeiget</w:t>
      </w:r>
      <w:proofErr w:type="spellEnd"/>
      <w:r>
        <w:rPr>
          <w:rStyle w:val="Fett"/>
          <w:rFonts w:eastAsiaTheme="majorEastAsia"/>
        </w:rPr>
        <w:t xml:space="preserve"> ist.</w:t>
      </w:r>
      <w:r>
        <w:t xml:space="preserve"> </w:t>
      </w:r>
    </w:p>
    <w:p w14:paraId="57B89896" w14:textId="77777777" w:rsidR="00524C8D" w:rsidRDefault="00524C8D" w:rsidP="00524C8D">
      <w:pPr>
        <w:pStyle w:val="StandardWeb"/>
      </w:pPr>
      <w:r>
        <w:t xml:space="preserve">Aus </w:t>
      </w:r>
      <w:proofErr w:type="spellStart"/>
      <w:r>
        <w:t>disem</w:t>
      </w:r>
      <w:proofErr w:type="spellEnd"/>
      <w:r>
        <w:t xml:space="preserve"> ersten teil last uns schlechthin lernen </w:t>
      </w:r>
    </w:p>
    <w:p w14:paraId="5FC289C8" w14:textId="77777777" w:rsidR="00524C8D" w:rsidRDefault="00524C8D" w:rsidP="00524C8D">
      <w:pPr>
        <w:pStyle w:val="berschrift3"/>
      </w:pPr>
      <w:proofErr w:type="spellStart"/>
      <w:r>
        <w:t>Warumb</w:t>
      </w:r>
      <w:proofErr w:type="spellEnd"/>
      <w:r>
        <w:t xml:space="preserve"> der Altar </w:t>
      </w:r>
      <w:proofErr w:type="spellStart"/>
      <w:r>
        <w:t>viereckicht</w:t>
      </w:r>
      <w:proofErr w:type="spellEnd"/>
      <w:r>
        <w:t xml:space="preserve"> sein </w:t>
      </w:r>
      <w:proofErr w:type="spellStart"/>
      <w:r>
        <w:t>must</w:t>
      </w:r>
      <w:proofErr w:type="spellEnd"/>
      <w:r>
        <w:t xml:space="preserve">: und was des Altars </w:t>
      </w:r>
      <w:proofErr w:type="spellStart"/>
      <w:r>
        <w:t>gerete</w:t>
      </w:r>
      <w:proofErr w:type="spellEnd"/>
      <w:r>
        <w:t xml:space="preserve"> </w:t>
      </w:r>
      <w:proofErr w:type="spellStart"/>
      <w:r>
        <w:t>bedeutten</w:t>
      </w:r>
      <w:proofErr w:type="spellEnd"/>
      <w:r>
        <w:t>.</w:t>
      </w:r>
    </w:p>
    <w:p w14:paraId="452CAEF3" w14:textId="77777777" w:rsidR="00524C8D" w:rsidRDefault="00524C8D" w:rsidP="00524C8D">
      <w:pPr>
        <w:pStyle w:val="StandardWeb"/>
      </w:pPr>
      <w:r>
        <w:t xml:space="preserve">Als </w:t>
      </w:r>
      <w:proofErr w:type="spellStart"/>
      <w:r>
        <w:t>diser</w:t>
      </w:r>
      <w:proofErr w:type="spellEnd"/>
      <w:r>
        <w:t xml:space="preserve"> Altar ein </w:t>
      </w:r>
      <w:proofErr w:type="spellStart"/>
      <w:r>
        <w:t>Furbild</w:t>
      </w:r>
      <w:proofErr w:type="spellEnd"/>
      <w:r>
        <w:t xml:space="preserve"> </w:t>
      </w:r>
      <w:proofErr w:type="spellStart"/>
      <w:r>
        <w:t>seie</w:t>
      </w:r>
      <w:proofErr w:type="spellEnd"/>
      <w:r>
        <w:t xml:space="preserve"> CHRISTI des Altars </w:t>
      </w:r>
      <w:proofErr w:type="spellStart"/>
      <w:r>
        <w:t>gottes</w:t>
      </w:r>
      <w:proofErr w:type="spellEnd"/>
      <w:r>
        <w:t xml:space="preserve"> / ist in der Vorrede beschrieben. Des Altars brauch aber beschreibet Mose 29. da er spricht / Du </w:t>
      </w:r>
      <w:proofErr w:type="spellStart"/>
      <w:r>
        <w:t>solt</w:t>
      </w:r>
      <w:proofErr w:type="spellEnd"/>
      <w:r>
        <w:t xml:space="preserve"> </w:t>
      </w:r>
      <w:proofErr w:type="spellStart"/>
      <w:r>
        <w:t>zweierige</w:t>
      </w:r>
      <w:proofErr w:type="spellEnd"/>
      <w:r>
        <w:t xml:space="preserve"> Lemmer allewege des </w:t>
      </w:r>
      <w:proofErr w:type="spellStart"/>
      <w:r>
        <w:t>tages</w:t>
      </w:r>
      <w:proofErr w:type="spellEnd"/>
      <w:r>
        <w:t xml:space="preserve"> </w:t>
      </w:r>
      <w:proofErr w:type="spellStart"/>
      <w:r>
        <w:t>auff</w:t>
      </w:r>
      <w:proofErr w:type="spellEnd"/>
      <w:r>
        <w:t xml:space="preserve"> dem Altar </w:t>
      </w:r>
      <w:proofErr w:type="spellStart"/>
      <w:r>
        <w:t>opffern</w:t>
      </w:r>
      <w:proofErr w:type="spellEnd"/>
      <w:r>
        <w:t xml:space="preserve"> / ein Lamb des morgens / das ander zwischen abends. Welche Lemmer auch </w:t>
      </w:r>
      <w:proofErr w:type="spellStart"/>
      <w:r>
        <w:t>deutten</w:t>
      </w:r>
      <w:proofErr w:type="spellEnd"/>
      <w:r>
        <w:t xml:space="preserve"> </w:t>
      </w:r>
      <w:proofErr w:type="spellStart"/>
      <w:r>
        <w:t>auff</w:t>
      </w:r>
      <w:proofErr w:type="spellEnd"/>
      <w:r>
        <w:t xml:space="preserve"> CHRISTUM wie Jo. 1. spricht / </w:t>
      </w:r>
      <w:proofErr w:type="spellStart"/>
      <w:r>
        <w:t>Sihe</w:t>
      </w:r>
      <w:proofErr w:type="spellEnd"/>
      <w:r>
        <w:t xml:space="preserve"> </w:t>
      </w:r>
      <w:proofErr w:type="spellStart"/>
      <w:r>
        <w:t>dis</w:t>
      </w:r>
      <w:proofErr w:type="spellEnd"/>
      <w:r>
        <w:t xml:space="preserve"> ist Gottes Lamb. Vier </w:t>
      </w:r>
      <w:proofErr w:type="spellStart"/>
      <w:r>
        <w:t>Hoerner</w:t>
      </w:r>
      <w:proofErr w:type="spellEnd"/>
      <w:r>
        <w:t xml:space="preserve"> des Altars (denn so spricht er / </w:t>
      </w:r>
      <w:proofErr w:type="spellStart"/>
      <w:r>
        <w:t>Hoerner</w:t>
      </w:r>
      <w:proofErr w:type="spellEnd"/>
      <w:r>
        <w:t xml:space="preserve"> </w:t>
      </w:r>
      <w:proofErr w:type="spellStart"/>
      <w:r>
        <w:t>soltu</w:t>
      </w:r>
      <w:proofErr w:type="spellEnd"/>
      <w:r>
        <w:t xml:space="preserve"> </w:t>
      </w:r>
      <w:proofErr w:type="spellStart"/>
      <w:r>
        <w:t>auff</w:t>
      </w:r>
      <w:proofErr w:type="spellEnd"/>
      <w:r>
        <w:t xml:space="preserve"> seine vier ecken machen / und </w:t>
      </w:r>
      <w:proofErr w:type="spellStart"/>
      <w:r>
        <w:t>solt</w:t>
      </w:r>
      <w:proofErr w:type="spellEnd"/>
      <w:r>
        <w:t xml:space="preserve"> in mit </w:t>
      </w:r>
      <w:proofErr w:type="spellStart"/>
      <w:r>
        <w:t>Ertz</w:t>
      </w:r>
      <w:proofErr w:type="spellEnd"/>
      <w:r>
        <w:t xml:space="preserve"> </w:t>
      </w:r>
      <w:proofErr w:type="spellStart"/>
      <w:r>
        <w:t>uberziehen</w:t>
      </w:r>
      <w:proofErr w:type="spellEnd"/>
      <w:r>
        <w:t xml:space="preserve">) </w:t>
      </w:r>
      <w:proofErr w:type="spellStart"/>
      <w:r>
        <w:t>deutten</w:t>
      </w:r>
      <w:proofErr w:type="spellEnd"/>
      <w:r>
        <w:t xml:space="preserve"> </w:t>
      </w:r>
      <w:proofErr w:type="spellStart"/>
      <w:r>
        <w:t>auff</w:t>
      </w:r>
      <w:proofErr w:type="spellEnd"/>
      <w:r>
        <w:t xml:space="preserve"> die vier </w:t>
      </w:r>
      <w:proofErr w:type="spellStart"/>
      <w:r>
        <w:t>ort</w:t>
      </w:r>
      <w:proofErr w:type="spellEnd"/>
      <w:r>
        <w:t xml:space="preserve"> der </w:t>
      </w:r>
      <w:proofErr w:type="spellStart"/>
      <w:r>
        <w:t>welt</w:t>
      </w:r>
      <w:proofErr w:type="spellEnd"/>
      <w:r>
        <w:t xml:space="preserve"> in welchen CHRISTUS </w:t>
      </w:r>
      <w:proofErr w:type="spellStart"/>
      <w:r>
        <w:t>geprediget</w:t>
      </w:r>
      <w:proofErr w:type="spellEnd"/>
      <w:r>
        <w:t xml:space="preserve"> werden </w:t>
      </w:r>
      <w:proofErr w:type="spellStart"/>
      <w:r>
        <w:t>solt</w:t>
      </w:r>
      <w:proofErr w:type="spellEnd"/>
      <w:r>
        <w:t xml:space="preserve">: nach </w:t>
      </w:r>
      <w:proofErr w:type="spellStart"/>
      <w:r>
        <w:t>disem</w:t>
      </w:r>
      <w:proofErr w:type="spellEnd"/>
      <w:r>
        <w:t xml:space="preserve"> Spruch </w:t>
      </w:r>
      <w:proofErr w:type="spellStart"/>
      <w:r>
        <w:t>Psal</w:t>
      </w:r>
      <w:proofErr w:type="spellEnd"/>
      <w:r>
        <w:t xml:space="preserve">. 19. Ire rede ist </w:t>
      </w:r>
      <w:proofErr w:type="spellStart"/>
      <w:r>
        <w:t>ausgangen</w:t>
      </w:r>
      <w:proofErr w:type="spellEnd"/>
      <w:r>
        <w:t xml:space="preserve"> in alle lande. Sintemal auch die </w:t>
      </w:r>
      <w:proofErr w:type="spellStart"/>
      <w:r>
        <w:t>besprengung</w:t>
      </w:r>
      <w:proofErr w:type="spellEnd"/>
      <w:r>
        <w:t xml:space="preserve"> des </w:t>
      </w:r>
      <w:proofErr w:type="spellStart"/>
      <w:r>
        <w:t>bluts</w:t>
      </w:r>
      <w:proofErr w:type="spellEnd"/>
      <w:r>
        <w:t xml:space="preserve"> an die vier </w:t>
      </w:r>
      <w:proofErr w:type="spellStart"/>
      <w:r>
        <w:t>Hoerner</w:t>
      </w:r>
      <w:proofErr w:type="spellEnd"/>
      <w:r>
        <w:t xml:space="preserve"> </w:t>
      </w:r>
      <w:proofErr w:type="spellStart"/>
      <w:r>
        <w:t>auffs</w:t>
      </w:r>
      <w:proofErr w:type="spellEnd"/>
      <w:r>
        <w:t xml:space="preserve"> Evangelische </w:t>
      </w:r>
      <w:proofErr w:type="spellStart"/>
      <w:r>
        <w:t>Predigampt</w:t>
      </w:r>
      <w:proofErr w:type="spellEnd"/>
      <w:r>
        <w:t xml:space="preserve"> </w:t>
      </w:r>
      <w:proofErr w:type="spellStart"/>
      <w:r>
        <w:t>deuttet</w:t>
      </w:r>
      <w:proofErr w:type="spellEnd"/>
      <w:r>
        <w:t xml:space="preserve">: als 1. </w:t>
      </w:r>
      <w:proofErr w:type="spellStart"/>
      <w:r>
        <w:t>Pe</w:t>
      </w:r>
      <w:proofErr w:type="spellEnd"/>
      <w:r>
        <w:t xml:space="preserve">. 1. das Evangelisch </w:t>
      </w:r>
      <w:proofErr w:type="spellStart"/>
      <w:r>
        <w:t>Predigampt</w:t>
      </w:r>
      <w:proofErr w:type="spellEnd"/>
      <w:r>
        <w:t xml:space="preserve"> eine </w:t>
      </w:r>
      <w:proofErr w:type="spellStart"/>
      <w:r>
        <w:t>besprengung</w:t>
      </w:r>
      <w:proofErr w:type="spellEnd"/>
      <w:r>
        <w:t xml:space="preserve"> des </w:t>
      </w:r>
      <w:proofErr w:type="spellStart"/>
      <w:r>
        <w:t>bluts</w:t>
      </w:r>
      <w:proofErr w:type="spellEnd"/>
      <w:r>
        <w:t xml:space="preserve"> CHRISTI </w:t>
      </w:r>
      <w:proofErr w:type="spellStart"/>
      <w:r>
        <w:t>genennet</w:t>
      </w:r>
      <w:proofErr w:type="spellEnd"/>
      <w:r>
        <w:t xml:space="preserve"> wird. </w:t>
      </w:r>
    </w:p>
    <w:p w14:paraId="5E406C54" w14:textId="00D615BA" w:rsidR="00524C8D" w:rsidRDefault="00524C8D" w:rsidP="00524C8D">
      <w:pPr>
        <w:pStyle w:val="StandardWeb"/>
      </w:pPr>
      <w:proofErr w:type="spellStart"/>
      <w:r>
        <w:t>Aschentoepffe</w:t>
      </w:r>
      <w:proofErr w:type="spellEnd"/>
      <w:r>
        <w:t xml:space="preserve"> / </w:t>
      </w:r>
      <w:proofErr w:type="spellStart"/>
      <w:r>
        <w:t>Schauffeln</w:t>
      </w:r>
      <w:proofErr w:type="spellEnd"/>
      <w:r>
        <w:t xml:space="preserve"> / Becken / </w:t>
      </w:r>
      <w:proofErr w:type="spellStart"/>
      <w:r>
        <w:t>Krewel</w:t>
      </w:r>
      <w:proofErr w:type="spellEnd"/>
      <w:r>
        <w:t xml:space="preserve"> / </w:t>
      </w:r>
      <w:proofErr w:type="spellStart"/>
      <w:r>
        <w:t>Kolpfannen</w:t>
      </w:r>
      <w:proofErr w:type="spellEnd"/>
      <w:r>
        <w:t xml:space="preserve"> (denn so spricht er / Mach auch </w:t>
      </w:r>
      <w:proofErr w:type="spellStart"/>
      <w:r>
        <w:t>Asschentoepffe</w:t>
      </w:r>
      <w:proofErr w:type="spellEnd"/>
      <w:r>
        <w:t xml:space="preserve"> / </w:t>
      </w:r>
      <w:proofErr w:type="spellStart"/>
      <w:r>
        <w:t>Schauffeln</w:t>
      </w:r>
      <w:proofErr w:type="spellEnd"/>
      <w:r>
        <w:t xml:space="preserve"> / Becken / </w:t>
      </w:r>
      <w:proofErr w:type="spellStart"/>
      <w:r>
        <w:t>Krewel</w:t>
      </w:r>
      <w:proofErr w:type="spellEnd"/>
      <w:r>
        <w:t xml:space="preserve"> / </w:t>
      </w:r>
      <w:proofErr w:type="spellStart"/>
      <w:r>
        <w:t>Kolpfannen</w:t>
      </w:r>
      <w:proofErr w:type="spellEnd"/>
      <w:r>
        <w:t xml:space="preserve">: alle seine </w:t>
      </w:r>
      <w:proofErr w:type="spellStart"/>
      <w:r>
        <w:t>gerete</w:t>
      </w:r>
      <w:proofErr w:type="spellEnd"/>
      <w:r>
        <w:t xml:space="preserve"> </w:t>
      </w:r>
      <w:proofErr w:type="spellStart"/>
      <w:r>
        <w:t>soltu</w:t>
      </w:r>
      <w:proofErr w:type="spellEnd"/>
      <w:r>
        <w:t xml:space="preserve"> von </w:t>
      </w:r>
      <w:proofErr w:type="spellStart"/>
      <w:r>
        <w:t>ertz</w:t>
      </w:r>
      <w:proofErr w:type="spellEnd"/>
      <w:r>
        <w:t xml:space="preserve"> machen) </w:t>
      </w:r>
      <w:proofErr w:type="spellStart"/>
      <w:r>
        <w:t>deutten</w:t>
      </w:r>
      <w:proofErr w:type="spellEnd"/>
      <w:r>
        <w:t xml:space="preserve"> </w:t>
      </w:r>
      <w:proofErr w:type="spellStart"/>
      <w:r>
        <w:t>auff</w:t>
      </w:r>
      <w:proofErr w:type="spellEnd"/>
      <w:r>
        <w:t xml:space="preserve"> die Kirchendiener / welche durch </w:t>
      </w:r>
      <w:proofErr w:type="spellStart"/>
      <w:r>
        <w:t>ir</w:t>
      </w:r>
      <w:proofErr w:type="spellEnd"/>
      <w:r>
        <w:t xml:space="preserve"> </w:t>
      </w:r>
      <w:proofErr w:type="spellStart"/>
      <w:r w:rsidRPr="00524C8D">
        <w:t>PredigAmpt</w:t>
      </w:r>
      <w:proofErr w:type="spellEnd"/>
      <w:r>
        <w:t xml:space="preserve"> und </w:t>
      </w:r>
      <w:proofErr w:type="spellStart"/>
      <w:r>
        <w:t>trewlich</w:t>
      </w:r>
      <w:proofErr w:type="spellEnd"/>
      <w:r>
        <w:t xml:space="preserve"> </w:t>
      </w:r>
      <w:proofErr w:type="spellStart"/>
      <w:r>
        <w:t>erbeite</w:t>
      </w:r>
      <w:proofErr w:type="spellEnd"/>
      <w:r>
        <w:t xml:space="preserve"> reine </w:t>
      </w:r>
      <w:proofErr w:type="spellStart"/>
      <w:r>
        <w:t>lere</w:t>
      </w:r>
      <w:proofErr w:type="spellEnd"/>
      <w:r>
        <w:t xml:space="preserve"> erhalten die </w:t>
      </w:r>
      <w:proofErr w:type="spellStart"/>
      <w:r>
        <w:t>leutte</w:t>
      </w:r>
      <w:proofErr w:type="spellEnd"/>
      <w:r>
        <w:t xml:space="preserve"> von </w:t>
      </w:r>
      <w:proofErr w:type="spellStart"/>
      <w:r>
        <w:t>suenden</w:t>
      </w:r>
      <w:proofErr w:type="spellEnd"/>
      <w:r>
        <w:t xml:space="preserve"> durch JESU </w:t>
      </w:r>
      <w:proofErr w:type="spellStart"/>
      <w:r>
        <w:t>wortt</w:t>
      </w:r>
      <w:proofErr w:type="spellEnd"/>
      <w:r>
        <w:t xml:space="preserve"> reinigen / und wecken allezeit in der Christenheit mit predigen </w:t>
      </w:r>
      <w:proofErr w:type="spellStart"/>
      <w:r>
        <w:t>auff</w:t>
      </w:r>
      <w:proofErr w:type="spellEnd"/>
      <w:r>
        <w:t xml:space="preserve"> des </w:t>
      </w:r>
      <w:proofErr w:type="spellStart"/>
      <w:r>
        <w:t>geists</w:t>
      </w:r>
      <w:proofErr w:type="spellEnd"/>
      <w:r>
        <w:t xml:space="preserve"> gaben: Wie Paulus 1. Ti. 1. sprach / Erwecke die gaben die in dir ist. </w:t>
      </w:r>
    </w:p>
    <w:p w14:paraId="6888BA5D" w14:textId="77777777" w:rsidR="00524C8D" w:rsidRDefault="00524C8D" w:rsidP="00524C8D">
      <w:pPr>
        <w:pStyle w:val="StandardWeb"/>
      </w:pPr>
      <w:r>
        <w:t xml:space="preserve">Die andere </w:t>
      </w:r>
      <w:proofErr w:type="spellStart"/>
      <w:r>
        <w:t>gerede</w:t>
      </w:r>
      <w:proofErr w:type="spellEnd"/>
      <w:r>
        <w:t xml:space="preserve"> des Altars (denn so spricht er: Du </w:t>
      </w:r>
      <w:proofErr w:type="spellStart"/>
      <w:r>
        <w:t>solt</w:t>
      </w:r>
      <w:proofErr w:type="spellEnd"/>
      <w:r>
        <w:t xml:space="preserve"> auch ein eherne </w:t>
      </w:r>
      <w:proofErr w:type="spellStart"/>
      <w:r>
        <w:t>gitter</w:t>
      </w:r>
      <w:proofErr w:type="spellEnd"/>
      <w:r>
        <w:t xml:space="preserve"> machen wie ein netze / und vier eherne ringe an seine vier </w:t>
      </w:r>
      <w:proofErr w:type="spellStart"/>
      <w:r>
        <w:t>ortte</w:t>
      </w:r>
      <w:proofErr w:type="spellEnd"/>
      <w:r>
        <w:t xml:space="preserve">: du </w:t>
      </w:r>
      <w:proofErr w:type="spellStart"/>
      <w:r>
        <w:t>solt</w:t>
      </w:r>
      <w:proofErr w:type="spellEnd"/>
      <w:r>
        <w:t xml:space="preserve"> aber von </w:t>
      </w:r>
      <w:proofErr w:type="spellStart"/>
      <w:r>
        <w:t>unden</w:t>
      </w:r>
      <w:proofErr w:type="spellEnd"/>
      <w:r>
        <w:t xml:space="preserve"> </w:t>
      </w:r>
      <w:proofErr w:type="spellStart"/>
      <w:r>
        <w:t>auff</w:t>
      </w:r>
      <w:proofErr w:type="spellEnd"/>
      <w:r>
        <w:t xml:space="preserve"> </w:t>
      </w:r>
      <w:proofErr w:type="spellStart"/>
      <w:r>
        <w:t>umb</w:t>
      </w:r>
      <w:proofErr w:type="spellEnd"/>
      <w:r>
        <w:t xml:space="preserve"> den Altar machen das </w:t>
      </w:r>
      <w:proofErr w:type="spellStart"/>
      <w:r>
        <w:t>gitter</w:t>
      </w:r>
      <w:proofErr w:type="spellEnd"/>
      <w:r>
        <w:t xml:space="preserve"> reiche bis mitten an den Altar: und </w:t>
      </w:r>
      <w:proofErr w:type="spellStart"/>
      <w:r>
        <w:t>solt</w:t>
      </w:r>
      <w:proofErr w:type="spellEnd"/>
      <w:r>
        <w:t xml:space="preserve"> auch </w:t>
      </w:r>
      <w:proofErr w:type="spellStart"/>
      <w:r>
        <w:t>stangen</w:t>
      </w:r>
      <w:proofErr w:type="spellEnd"/>
      <w:r>
        <w:t xml:space="preserve"> machen zum Altar von </w:t>
      </w:r>
      <w:proofErr w:type="spellStart"/>
      <w:r>
        <w:t>foeernholtz</w:t>
      </w:r>
      <w:proofErr w:type="spellEnd"/>
      <w:r>
        <w:t xml:space="preserve"> mit </w:t>
      </w:r>
      <w:proofErr w:type="spellStart"/>
      <w:r>
        <w:t>ertz</w:t>
      </w:r>
      <w:proofErr w:type="spellEnd"/>
      <w:r>
        <w:t xml:space="preserve"> </w:t>
      </w:r>
      <w:proofErr w:type="spellStart"/>
      <w:r>
        <w:t>uberzogen</w:t>
      </w:r>
      <w:proofErr w:type="spellEnd"/>
      <w:r>
        <w:t xml:space="preserve">: und </w:t>
      </w:r>
      <w:proofErr w:type="spellStart"/>
      <w:r>
        <w:t>solt</w:t>
      </w:r>
      <w:proofErr w:type="spellEnd"/>
      <w:r>
        <w:t xml:space="preserve"> die </w:t>
      </w:r>
      <w:proofErr w:type="spellStart"/>
      <w:r>
        <w:t>stangen</w:t>
      </w:r>
      <w:proofErr w:type="spellEnd"/>
      <w:r>
        <w:t xml:space="preserve"> in die ringe thun / das die </w:t>
      </w:r>
      <w:proofErr w:type="spellStart"/>
      <w:r>
        <w:t>stangen</w:t>
      </w:r>
      <w:proofErr w:type="spellEnd"/>
      <w:r>
        <w:t xml:space="preserve"> seien an beiden </w:t>
      </w:r>
      <w:proofErr w:type="spellStart"/>
      <w:r>
        <w:t>seitten</w:t>
      </w:r>
      <w:proofErr w:type="spellEnd"/>
      <w:r>
        <w:t xml:space="preserve"> des Altars damit man in tragen </w:t>
      </w:r>
      <w:proofErr w:type="spellStart"/>
      <w:r>
        <w:t>muege</w:t>
      </w:r>
      <w:proofErr w:type="spellEnd"/>
      <w:r>
        <w:t xml:space="preserve">: und </w:t>
      </w:r>
      <w:proofErr w:type="spellStart"/>
      <w:r>
        <w:t>solt</w:t>
      </w:r>
      <w:proofErr w:type="spellEnd"/>
      <w:r>
        <w:t xml:space="preserve"> in also von brettern machen / das er inwendig hole </w:t>
      </w:r>
      <w:proofErr w:type="spellStart"/>
      <w:r>
        <w:t>seie</w:t>
      </w:r>
      <w:proofErr w:type="spellEnd"/>
      <w:r>
        <w:t xml:space="preserve">: wie dir </w:t>
      </w:r>
      <w:proofErr w:type="spellStart"/>
      <w:r>
        <w:t>auff</w:t>
      </w:r>
      <w:proofErr w:type="spellEnd"/>
      <w:r>
        <w:t xml:space="preserve"> dem berge </w:t>
      </w:r>
      <w:proofErr w:type="spellStart"/>
      <w:r>
        <w:t>gezeiget</w:t>
      </w:r>
      <w:proofErr w:type="spellEnd"/>
      <w:r>
        <w:t xml:space="preserve"> ist) </w:t>
      </w:r>
      <w:proofErr w:type="spellStart"/>
      <w:r>
        <w:t>deutten</w:t>
      </w:r>
      <w:proofErr w:type="spellEnd"/>
      <w:r>
        <w:t xml:space="preserve"> </w:t>
      </w:r>
      <w:proofErr w:type="spellStart"/>
      <w:r>
        <w:t>auff</w:t>
      </w:r>
      <w:proofErr w:type="spellEnd"/>
      <w:r>
        <w:t xml:space="preserve"> die Christen / welche Gott mit mancherlei gaben zieret und mancherlei weise braucht: als </w:t>
      </w:r>
      <w:proofErr w:type="spellStart"/>
      <w:r>
        <w:t>dise</w:t>
      </w:r>
      <w:proofErr w:type="spellEnd"/>
      <w:r>
        <w:t xml:space="preserve"> </w:t>
      </w:r>
      <w:proofErr w:type="spellStart"/>
      <w:r>
        <w:t>gerete</w:t>
      </w:r>
      <w:proofErr w:type="spellEnd"/>
      <w:r>
        <w:t xml:space="preserve"> </w:t>
      </w:r>
      <w:proofErr w:type="spellStart"/>
      <w:r>
        <w:t>manchfeltig</w:t>
      </w:r>
      <w:proofErr w:type="spellEnd"/>
      <w:r>
        <w:t xml:space="preserve"> sind und </w:t>
      </w:r>
      <w:proofErr w:type="spellStart"/>
      <w:r>
        <w:t>manchfeltiger</w:t>
      </w:r>
      <w:proofErr w:type="spellEnd"/>
      <w:r>
        <w:t xml:space="preserve"> weise gebraucht werden: davon Paulus </w:t>
      </w:r>
      <w:proofErr w:type="spellStart"/>
      <w:r>
        <w:t>weitter</w:t>
      </w:r>
      <w:proofErr w:type="spellEnd"/>
      <w:r>
        <w:t xml:space="preserve"> schreibet 1. Cor. 12. und spricht / Einem so dem andern so zu nutz der gemeine. </w:t>
      </w:r>
    </w:p>
    <w:p w14:paraId="6062788B" w14:textId="77777777" w:rsidR="00524C8D" w:rsidRDefault="00524C8D" w:rsidP="00524C8D">
      <w:pPr>
        <w:pStyle w:val="StandardWeb"/>
      </w:pPr>
      <w:r>
        <w:rPr>
          <w:rStyle w:val="Hervorhebung"/>
        </w:rPr>
        <w:t xml:space="preserve">Du </w:t>
      </w:r>
      <w:proofErr w:type="spellStart"/>
      <w:r>
        <w:rPr>
          <w:rStyle w:val="Hervorhebung"/>
        </w:rPr>
        <w:t>solt</w:t>
      </w:r>
      <w:proofErr w:type="spellEnd"/>
      <w:r>
        <w:rPr>
          <w:rStyle w:val="Hervorhebung"/>
        </w:rPr>
        <w:t xml:space="preserve"> auch der </w:t>
      </w:r>
      <w:proofErr w:type="spellStart"/>
      <w:r>
        <w:rPr>
          <w:rStyle w:val="Hervorhebung"/>
        </w:rPr>
        <w:t>wonung</w:t>
      </w:r>
      <w:proofErr w:type="spellEnd"/>
      <w:r>
        <w:rPr>
          <w:rStyle w:val="Hervorhebung"/>
        </w:rPr>
        <w:t xml:space="preserve"> einen </w:t>
      </w:r>
      <w:proofErr w:type="spellStart"/>
      <w:r>
        <w:rPr>
          <w:rStyle w:val="Hervorhebung"/>
        </w:rPr>
        <w:t>hofe</w:t>
      </w:r>
      <w:proofErr w:type="spellEnd"/>
      <w:r>
        <w:rPr>
          <w:rStyle w:val="Hervorhebung"/>
        </w:rPr>
        <w:t xml:space="preserve"> machen / einen </w:t>
      </w:r>
      <w:proofErr w:type="spellStart"/>
      <w:r>
        <w:rPr>
          <w:rStyle w:val="Hervorhebung"/>
        </w:rPr>
        <w:t>umbhang</w:t>
      </w:r>
      <w:proofErr w:type="spellEnd"/>
      <w:r>
        <w:rPr>
          <w:rStyle w:val="Hervorhebung"/>
        </w:rPr>
        <w:t xml:space="preserve"> von gezwirnter </w:t>
      </w:r>
      <w:proofErr w:type="spellStart"/>
      <w:r>
        <w:rPr>
          <w:rStyle w:val="Hervorhebung"/>
        </w:rPr>
        <w:t>weisser</w:t>
      </w:r>
      <w:proofErr w:type="spellEnd"/>
      <w:r>
        <w:rPr>
          <w:rStyle w:val="Hervorhebung"/>
        </w:rPr>
        <w:t xml:space="preserve"> seiden / </w:t>
      </w:r>
      <w:proofErr w:type="spellStart"/>
      <w:r>
        <w:rPr>
          <w:rStyle w:val="Hervorhebung"/>
        </w:rPr>
        <w:t>auff</w:t>
      </w:r>
      <w:proofErr w:type="spellEnd"/>
      <w:r>
        <w:rPr>
          <w:rStyle w:val="Hervorhebung"/>
        </w:rPr>
        <w:t xml:space="preserve"> seiner </w:t>
      </w:r>
      <w:proofErr w:type="spellStart"/>
      <w:r>
        <w:rPr>
          <w:rStyle w:val="Hervorhebung"/>
        </w:rPr>
        <w:t>seitten</w:t>
      </w:r>
      <w:proofErr w:type="spellEnd"/>
      <w:r>
        <w:rPr>
          <w:rStyle w:val="Hervorhebung"/>
        </w:rPr>
        <w:t xml:space="preserve"> hundert </w:t>
      </w:r>
      <w:proofErr w:type="spellStart"/>
      <w:r>
        <w:rPr>
          <w:rStyle w:val="Hervorhebung"/>
        </w:rPr>
        <w:t>elle</w:t>
      </w:r>
      <w:proofErr w:type="spellEnd"/>
      <w:r>
        <w:rPr>
          <w:rStyle w:val="Hervorhebung"/>
        </w:rPr>
        <w:t xml:space="preserve"> lang gegen dem </w:t>
      </w:r>
      <w:proofErr w:type="spellStart"/>
      <w:r>
        <w:rPr>
          <w:rStyle w:val="Hervorhebung"/>
        </w:rPr>
        <w:t>mittage</w:t>
      </w:r>
      <w:proofErr w:type="spellEnd"/>
      <w:r>
        <w:rPr>
          <w:rStyle w:val="Hervorhebung"/>
        </w:rPr>
        <w:t xml:space="preserve"> / und </w:t>
      </w:r>
      <w:proofErr w:type="spellStart"/>
      <w:r>
        <w:rPr>
          <w:rStyle w:val="Hervorhebung"/>
        </w:rPr>
        <w:t>zwentzig</w:t>
      </w:r>
      <w:proofErr w:type="spellEnd"/>
      <w:r>
        <w:rPr>
          <w:rStyle w:val="Hervorhebung"/>
        </w:rPr>
        <w:t xml:space="preserve"> </w:t>
      </w:r>
      <w:proofErr w:type="spellStart"/>
      <w:r>
        <w:rPr>
          <w:rStyle w:val="Hervorhebung"/>
        </w:rPr>
        <w:t>seuele</w:t>
      </w:r>
      <w:proofErr w:type="spellEnd"/>
      <w:r>
        <w:rPr>
          <w:rStyle w:val="Hervorhebung"/>
        </w:rPr>
        <w:t xml:space="preserve"> </w:t>
      </w:r>
      <w:proofErr w:type="spellStart"/>
      <w:r>
        <w:rPr>
          <w:rStyle w:val="Hervorhebung"/>
        </w:rPr>
        <w:t>auff</w:t>
      </w:r>
      <w:proofErr w:type="spellEnd"/>
      <w:r>
        <w:rPr>
          <w:rStyle w:val="Hervorhebung"/>
        </w:rPr>
        <w:t xml:space="preserve"> </w:t>
      </w:r>
      <w:proofErr w:type="spellStart"/>
      <w:r>
        <w:rPr>
          <w:rStyle w:val="Hervorhebung"/>
        </w:rPr>
        <w:t>zwentzig</w:t>
      </w:r>
      <w:proofErr w:type="spellEnd"/>
      <w:r>
        <w:rPr>
          <w:rStyle w:val="Hervorhebung"/>
        </w:rPr>
        <w:t xml:space="preserve"> eherne </w:t>
      </w:r>
      <w:proofErr w:type="spellStart"/>
      <w:r>
        <w:rPr>
          <w:rStyle w:val="Hervorhebung"/>
        </w:rPr>
        <w:t>fuessen</w:t>
      </w:r>
      <w:proofErr w:type="spellEnd"/>
      <w:r>
        <w:rPr>
          <w:rStyle w:val="Hervorhebung"/>
        </w:rPr>
        <w:t xml:space="preserve"> / und eherne </w:t>
      </w:r>
      <w:proofErr w:type="spellStart"/>
      <w:r>
        <w:rPr>
          <w:rStyle w:val="Hervorhebung"/>
        </w:rPr>
        <w:t>kneuffe</w:t>
      </w:r>
      <w:proofErr w:type="spellEnd"/>
      <w:r>
        <w:rPr>
          <w:rStyle w:val="Hervorhebung"/>
        </w:rPr>
        <w:t xml:space="preserve"> mit </w:t>
      </w:r>
      <w:proofErr w:type="spellStart"/>
      <w:r>
        <w:rPr>
          <w:rStyle w:val="Hervorhebung"/>
        </w:rPr>
        <w:t>iren</w:t>
      </w:r>
      <w:proofErr w:type="spellEnd"/>
      <w:r>
        <w:rPr>
          <w:rStyle w:val="Hervorhebung"/>
        </w:rPr>
        <w:t xml:space="preserve"> </w:t>
      </w:r>
      <w:proofErr w:type="spellStart"/>
      <w:r>
        <w:rPr>
          <w:rStyle w:val="Hervorhebung"/>
        </w:rPr>
        <w:t>reiffen</w:t>
      </w:r>
      <w:proofErr w:type="spellEnd"/>
      <w:r>
        <w:rPr>
          <w:rStyle w:val="Hervorhebung"/>
        </w:rPr>
        <w:t xml:space="preserve"> von </w:t>
      </w:r>
      <w:proofErr w:type="spellStart"/>
      <w:r>
        <w:rPr>
          <w:rStyle w:val="Hervorhebung"/>
        </w:rPr>
        <w:t>silber</w:t>
      </w:r>
      <w:proofErr w:type="spellEnd"/>
      <w:r>
        <w:rPr>
          <w:rStyle w:val="Hervorhebung"/>
        </w:rPr>
        <w:t xml:space="preserve">. Also auch gegen </w:t>
      </w:r>
      <w:proofErr w:type="spellStart"/>
      <w:r>
        <w:rPr>
          <w:rStyle w:val="Hervorhebung"/>
        </w:rPr>
        <w:t>mitternacht</w:t>
      </w:r>
      <w:proofErr w:type="spellEnd"/>
      <w:r>
        <w:rPr>
          <w:rStyle w:val="Hervorhebung"/>
        </w:rPr>
        <w:t xml:space="preserve"> </w:t>
      </w:r>
      <w:proofErr w:type="spellStart"/>
      <w:r>
        <w:rPr>
          <w:rStyle w:val="Hervorhebung"/>
        </w:rPr>
        <w:t>sol</w:t>
      </w:r>
      <w:proofErr w:type="spellEnd"/>
      <w:r>
        <w:rPr>
          <w:rStyle w:val="Hervorhebung"/>
        </w:rPr>
        <w:t xml:space="preserve"> sein ein </w:t>
      </w:r>
      <w:proofErr w:type="spellStart"/>
      <w:r>
        <w:rPr>
          <w:rStyle w:val="Hervorhebung"/>
        </w:rPr>
        <w:t>umbgang</w:t>
      </w:r>
      <w:proofErr w:type="spellEnd"/>
      <w:r>
        <w:rPr>
          <w:rStyle w:val="Hervorhebung"/>
        </w:rPr>
        <w:t xml:space="preserve"> hundert </w:t>
      </w:r>
      <w:proofErr w:type="spellStart"/>
      <w:r>
        <w:rPr>
          <w:rStyle w:val="Hervorhebung"/>
        </w:rPr>
        <w:t>elle</w:t>
      </w:r>
      <w:proofErr w:type="spellEnd"/>
      <w:r>
        <w:rPr>
          <w:rStyle w:val="Hervorhebung"/>
        </w:rPr>
        <w:t xml:space="preserve"> lang / </w:t>
      </w:r>
      <w:proofErr w:type="spellStart"/>
      <w:r>
        <w:rPr>
          <w:rStyle w:val="Hervorhebung"/>
        </w:rPr>
        <w:t>zwentzig</w:t>
      </w:r>
      <w:proofErr w:type="spellEnd"/>
      <w:r>
        <w:rPr>
          <w:rStyle w:val="Hervorhebung"/>
        </w:rPr>
        <w:t xml:space="preserve"> </w:t>
      </w:r>
      <w:proofErr w:type="spellStart"/>
      <w:r>
        <w:rPr>
          <w:rStyle w:val="Hervorhebung"/>
        </w:rPr>
        <w:t>seulen</w:t>
      </w:r>
      <w:proofErr w:type="spellEnd"/>
      <w:r>
        <w:rPr>
          <w:rStyle w:val="Hervorhebung"/>
        </w:rPr>
        <w:t xml:space="preserve"> </w:t>
      </w:r>
      <w:proofErr w:type="spellStart"/>
      <w:r>
        <w:rPr>
          <w:rStyle w:val="Hervorhebung"/>
        </w:rPr>
        <w:t>auff</w:t>
      </w:r>
      <w:proofErr w:type="spellEnd"/>
      <w:r>
        <w:rPr>
          <w:rStyle w:val="Hervorhebung"/>
        </w:rPr>
        <w:t xml:space="preserve"> </w:t>
      </w:r>
      <w:proofErr w:type="spellStart"/>
      <w:r>
        <w:rPr>
          <w:rStyle w:val="Hervorhebung"/>
        </w:rPr>
        <w:t>zwentzig</w:t>
      </w:r>
      <w:proofErr w:type="spellEnd"/>
      <w:r>
        <w:rPr>
          <w:rStyle w:val="Hervorhebung"/>
        </w:rPr>
        <w:t xml:space="preserve"> eherne </w:t>
      </w:r>
      <w:proofErr w:type="spellStart"/>
      <w:r>
        <w:rPr>
          <w:rStyle w:val="Hervorhebung"/>
        </w:rPr>
        <w:t>fuessen</w:t>
      </w:r>
      <w:proofErr w:type="spellEnd"/>
      <w:r>
        <w:rPr>
          <w:rStyle w:val="Hervorhebung"/>
        </w:rPr>
        <w:t xml:space="preserve"> und </w:t>
      </w:r>
      <w:proofErr w:type="spellStart"/>
      <w:r>
        <w:rPr>
          <w:rStyle w:val="Hervorhebung"/>
        </w:rPr>
        <w:t>ire</w:t>
      </w:r>
      <w:proofErr w:type="spellEnd"/>
      <w:r>
        <w:rPr>
          <w:rStyle w:val="Hervorhebung"/>
        </w:rPr>
        <w:t xml:space="preserve"> </w:t>
      </w:r>
      <w:proofErr w:type="spellStart"/>
      <w:r>
        <w:rPr>
          <w:rStyle w:val="Hervorhebung"/>
        </w:rPr>
        <w:t>kneuffe</w:t>
      </w:r>
      <w:proofErr w:type="spellEnd"/>
      <w:r>
        <w:rPr>
          <w:rStyle w:val="Hervorhebung"/>
        </w:rPr>
        <w:t xml:space="preserve"> mit </w:t>
      </w:r>
      <w:proofErr w:type="spellStart"/>
      <w:r>
        <w:rPr>
          <w:rStyle w:val="Hervorhebung"/>
        </w:rPr>
        <w:t>iren</w:t>
      </w:r>
      <w:proofErr w:type="spellEnd"/>
      <w:r>
        <w:rPr>
          <w:rStyle w:val="Hervorhebung"/>
        </w:rPr>
        <w:t xml:space="preserve"> </w:t>
      </w:r>
      <w:proofErr w:type="spellStart"/>
      <w:r>
        <w:rPr>
          <w:rStyle w:val="Hervorhebung"/>
        </w:rPr>
        <w:t>reiffen</w:t>
      </w:r>
      <w:proofErr w:type="spellEnd"/>
      <w:r>
        <w:rPr>
          <w:rStyle w:val="Hervorhebung"/>
        </w:rPr>
        <w:t xml:space="preserve"> von </w:t>
      </w:r>
      <w:proofErr w:type="spellStart"/>
      <w:r>
        <w:rPr>
          <w:rStyle w:val="Hervorhebung"/>
        </w:rPr>
        <w:t>silber</w:t>
      </w:r>
      <w:proofErr w:type="spellEnd"/>
      <w:r>
        <w:rPr>
          <w:rStyle w:val="Hervorhebung"/>
        </w:rPr>
        <w:t xml:space="preserve">. Aber </w:t>
      </w:r>
      <w:proofErr w:type="spellStart"/>
      <w:r>
        <w:rPr>
          <w:rStyle w:val="Hervorhebung"/>
        </w:rPr>
        <w:t>gegem</w:t>
      </w:r>
      <w:proofErr w:type="spellEnd"/>
      <w:r>
        <w:rPr>
          <w:rStyle w:val="Hervorhebung"/>
        </w:rPr>
        <w:t xml:space="preserve"> </w:t>
      </w:r>
      <w:proofErr w:type="spellStart"/>
      <w:r>
        <w:rPr>
          <w:rStyle w:val="Hervorhebung"/>
        </w:rPr>
        <w:t>abend</w:t>
      </w:r>
      <w:proofErr w:type="spellEnd"/>
      <w:r>
        <w:rPr>
          <w:rStyle w:val="Hervorhebung"/>
        </w:rPr>
        <w:t xml:space="preserve"> </w:t>
      </w:r>
      <w:proofErr w:type="spellStart"/>
      <w:r>
        <w:rPr>
          <w:rStyle w:val="Hervorhebung"/>
        </w:rPr>
        <w:t>sol</w:t>
      </w:r>
      <w:proofErr w:type="spellEnd"/>
      <w:r>
        <w:rPr>
          <w:rStyle w:val="Hervorhebung"/>
        </w:rPr>
        <w:t xml:space="preserve"> die </w:t>
      </w:r>
      <w:proofErr w:type="spellStart"/>
      <w:r>
        <w:rPr>
          <w:rStyle w:val="Hervorhebung"/>
        </w:rPr>
        <w:t>breitte</w:t>
      </w:r>
      <w:proofErr w:type="spellEnd"/>
      <w:r>
        <w:rPr>
          <w:rStyle w:val="Hervorhebung"/>
        </w:rPr>
        <w:t xml:space="preserve"> des </w:t>
      </w:r>
      <w:proofErr w:type="spellStart"/>
      <w:r>
        <w:rPr>
          <w:rStyle w:val="Hervorhebung"/>
        </w:rPr>
        <w:t>hofes</w:t>
      </w:r>
      <w:proofErr w:type="spellEnd"/>
      <w:r>
        <w:rPr>
          <w:rStyle w:val="Hervorhebung"/>
        </w:rPr>
        <w:t xml:space="preserve"> haben einen </w:t>
      </w:r>
      <w:proofErr w:type="spellStart"/>
      <w:r>
        <w:rPr>
          <w:rStyle w:val="Hervorhebung"/>
        </w:rPr>
        <w:t>umbgang</w:t>
      </w:r>
      <w:proofErr w:type="spellEnd"/>
      <w:r>
        <w:rPr>
          <w:rStyle w:val="Hervorhebung"/>
        </w:rPr>
        <w:t xml:space="preserve"> </w:t>
      </w:r>
      <w:proofErr w:type="spellStart"/>
      <w:r>
        <w:rPr>
          <w:rStyle w:val="Hervorhebung"/>
        </w:rPr>
        <w:t>funfftzig</w:t>
      </w:r>
      <w:proofErr w:type="spellEnd"/>
      <w:r>
        <w:rPr>
          <w:rStyle w:val="Hervorhebung"/>
        </w:rPr>
        <w:t xml:space="preserve"> </w:t>
      </w:r>
      <w:proofErr w:type="spellStart"/>
      <w:r>
        <w:rPr>
          <w:rStyle w:val="Hervorhebung"/>
        </w:rPr>
        <w:t>elle</w:t>
      </w:r>
      <w:proofErr w:type="spellEnd"/>
      <w:r>
        <w:rPr>
          <w:rStyle w:val="Hervorhebung"/>
        </w:rPr>
        <w:t xml:space="preserve"> lang / </w:t>
      </w:r>
      <w:proofErr w:type="spellStart"/>
      <w:r>
        <w:rPr>
          <w:rStyle w:val="Hervorhebung"/>
        </w:rPr>
        <w:t>zehen</w:t>
      </w:r>
      <w:proofErr w:type="spellEnd"/>
      <w:r>
        <w:rPr>
          <w:rStyle w:val="Hervorhebung"/>
        </w:rPr>
        <w:t xml:space="preserve"> </w:t>
      </w:r>
      <w:proofErr w:type="spellStart"/>
      <w:r>
        <w:rPr>
          <w:rStyle w:val="Hervorhebung"/>
        </w:rPr>
        <w:t>seuelen</w:t>
      </w:r>
      <w:proofErr w:type="spellEnd"/>
      <w:r>
        <w:rPr>
          <w:rStyle w:val="Hervorhebung"/>
        </w:rPr>
        <w:t xml:space="preserve"> </w:t>
      </w:r>
      <w:proofErr w:type="spellStart"/>
      <w:r>
        <w:rPr>
          <w:rStyle w:val="Hervorhebung"/>
        </w:rPr>
        <w:t>auff</w:t>
      </w:r>
      <w:proofErr w:type="spellEnd"/>
      <w:r>
        <w:rPr>
          <w:rStyle w:val="Hervorhebung"/>
        </w:rPr>
        <w:t xml:space="preserve"> </w:t>
      </w:r>
      <w:proofErr w:type="spellStart"/>
      <w:r>
        <w:rPr>
          <w:rStyle w:val="Hervorhebung"/>
        </w:rPr>
        <w:t>zehen</w:t>
      </w:r>
      <w:proofErr w:type="spellEnd"/>
      <w:r>
        <w:rPr>
          <w:rStyle w:val="Hervorhebung"/>
        </w:rPr>
        <w:t xml:space="preserve"> </w:t>
      </w:r>
      <w:proofErr w:type="spellStart"/>
      <w:r>
        <w:rPr>
          <w:rStyle w:val="Hervorhebung"/>
        </w:rPr>
        <w:t>fuessen</w:t>
      </w:r>
      <w:proofErr w:type="spellEnd"/>
      <w:r>
        <w:rPr>
          <w:rStyle w:val="Hervorhebung"/>
        </w:rPr>
        <w:t xml:space="preserve">. Gegen dem morgen aber </w:t>
      </w:r>
      <w:proofErr w:type="spellStart"/>
      <w:r>
        <w:rPr>
          <w:rStyle w:val="Hervorhebung"/>
        </w:rPr>
        <w:t>sol</w:t>
      </w:r>
      <w:proofErr w:type="spellEnd"/>
      <w:r>
        <w:rPr>
          <w:rStyle w:val="Hervorhebung"/>
        </w:rPr>
        <w:t xml:space="preserve"> die </w:t>
      </w:r>
      <w:proofErr w:type="spellStart"/>
      <w:r>
        <w:rPr>
          <w:rStyle w:val="Hervorhebung"/>
        </w:rPr>
        <w:t>breitte</w:t>
      </w:r>
      <w:proofErr w:type="spellEnd"/>
      <w:r>
        <w:rPr>
          <w:rStyle w:val="Hervorhebung"/>
        </w:rPr>
        <w:t xml:space="preserve"> des Hofes haben </w:t>
      </w:r>
      <w:proofErr w:type="spellStart"/>
      <w:r>
        <w:rPr>
          <w:rStyle w:val="Hervorhebung"/>
        </w:rPr>
        <w:t>funfftzig</w:t>
      </w:r>
      <w:proofErr w:type="spellEnd"/>
      <w:r>
        <w:rPr>
          <w:rStyle w:val="Hervorhebung"/>
        </w:rPr>
        <w:t xml:space="preserve"> </w:t>
      </w:r>
      <w:proofErr w:type="spellStart"/>
      <w:r>
        <w:rPr>
          <w:rStyle w:val="Hervorhebung"/>
        </w:rPr>
        <w:t>ellen</w:t>
      </w:r>
      <w:proofErr w:type="spellEnd"/>
      <w:r>
        <w:rPr>
          <w:rStyle w:val="Hervorhebung"/>
        </w:rPr>
        <w:t xml:space="preserve"> / also das der </w:t>
      </w:r>
      <w:proofErr w:type="spellStart"/>
      <w:r>
        <w:rPr>
          <w:rStyle w:val="Hervorhebung"/>
        </w:rPr>
        <w:t>umbhang</w:t>
      </w:r>
      <w:proofErr w:type="spellEnd"/>
      <w:r>
        <w:rPr>
          <w:rStyle w:val="Hervorhebung"/>
        </w:rPr>
        <w:t xml:space="preserve"> habe </w:t>
      </w:r>
      <w:proofErr w:type="spellStart"/>
      <w:r>
        <w:rPr>
          <w:rStyle w:val="Hervorhebung"/>
        </w:rPr>
        <w:t>auff</w:t>
      </w:r>
      <w:proofErr w:type="spellEnd"/>
      <w:r>
        <w:rPr>
          <w:rStyle w:val="Hervorhebung"/>
        </w:rPr>
        <w:t xml:space="preserve"> einer </w:t>
      </w:r>
      <w:proofErr w:type="spellStart"/>
      <w:r>
        <w:rPr>
          <w:rStyle w:val="Hervorhebung"/>
        </w:rPr>
        <w:t>seitten</w:t>
      </w:r>
      <w:proofErr w:type="spellEnd"/>
      <w:r>
        <w:rPr>
          <w:rStyle w:val="Hervorhebung"/>
        </w:rPr>
        <w:t xml:space="preserve"> </w:t>
      </w:r>
      <w:proofErr w:type="spellStart"/>
      <w:r>
        <w:rPr>
          <w:rStyle w:val="Hervorhebung"/>
        </w:rPr>
        <w:t>funffzehen</w:t>
      </w:r>
      <w:proofErr w:type="spellEnd"/>
      <w:r>
        <w:rPr>
          <w:rStyle w:val="Hervorhebung"/>
        </w:rPr>
        <w:t xml:space="preserve"> </w:t>
      </w:r>
      <w:proofErr w:type="spellStart"/>
      <w:r>
        <w:rPr>
          <w:rStyle w:val="Hervorhebung"/>
        </w:rPr>
        <w:t>ellen</w:t>
      </w:r>
      <w:proofErr w:type="spellEnd"/>
      <w:r>
        <w:rPr>
          <w:rStyle w:val="Hervorhebung"/>
        </w:rPr>
        <w:t xml:space="preserve"> / dazu dreie </w:t>
      </w:r>
      <w:proofErr w:type="spellStart"/>
      <w:r>
        <w:rPr>
          <w:rStyle w:val="Hervorhebung"/>
        </w:rPr>
        <w:t>seulen</w:t>
      </w:r>
      <w:proofErr w:type="spellEnd"/>
      <w:r>
        <w:rPr>
          <w:rStyle w:val="Hervorhebung"/>
        </w:rPr>
        <w:t xml:space="preserve"> </w:t>
      </w:r>
      <w:proofErr w:type="spellStart"/>
      <w:r>
        <w:rPr>
          <w:rStyle w:val="Hervorhebung"/>
        </w:rPr>
        <w:t>auff</w:t>
      </w:r>
      <w:proofErr w:type="spellEnd"/>
      <w:r>
        <w:rPr>
          <w:rStyle w:val="Hervorhebung"/>
        </w:rPr>
        <w:t xml:space="preserve"> dreien </w:t>
      </w:r>
      <w:proofErr w:type="spellStart"/>
      <w:r>
        <w:rPr>
          <w:rStyle w:val="Hervorhebung"/>
        </w:rPr>
        <w:t>fuessen</w:t>
      </w:r>
      <w:proofErr w:type="spellEnd"/>
      <w:r>
        <w:rPr>
          <w:rStyle w:val="Hervorhebung"/>
        </w:rPr>
        <w:t xml:space="preserve"> / und aber </w:t>
      </w:r>
      <w:proofErr w:type="spellStart"/>
      <w:r>
        <w:rPr>
          <w:rStyle w:val="Hervorhebung"/>
        </w:rPr>
        <w:t>funffzehen</w:t>
      </w:r>
      <w:proofErr w:type="spellEnd"/>
      <w:r>
        <w:rPr>
          <w:rStyle w:val="Hervorhebung"/>
        </w:rPr>
        <w:t xml:space="preserve"> </w:t>
      </w:r>
      <w:proofErr w:type="spellStart"/>
      <w:r>
        <w:rPr>
          <w:rStyle w:val="Hervorhebung"/>
        </w:rPr>
        <w:t>ellen</w:t>
      </w:r>
      <w:proofErr w:type="spellEnd"/>
      <w:r>
        <w:rPr>
          <w:rStyle w:val="Hervorhebung"/>
        </w:rPr>
        <w:t xml:space="preserve"> </w:t>
      </w:r>
      <w:proofErr w:type="spellStart"/>
      <w:r>
        <w:rPr>
          <w:rStyle w:val="Hervorhebung"/>
        </w:rPr>
        <w:t>auff</w:t>
      </w:r>
      <w:proofErr w:type="spellEnd"/>
      <w:r>
        <w:rPr>
          <w:rStyle w:val="Hervorhebung"/>
        </w:rPr>
        <w:t xml:space="preserve"> der andern </w:t>
      </w:r>
      <w:proofErr w:type="spellStart"/>
      <w:r>
        <w:rPr>
          <w:rStyle w:val="Hervorhebung"/>
        </w:rPr>
        <w:t>seitten</w:t>
      </w:r>
      <w:proofErr w:type="spellEnd"/>
      <w:r>
        <w:rPr>
          <w:rStyle w:val="Hervorhebung"/>
        </w:rPr>
        <w:t xml:space="preserve"> / dazu dreie </w:t>
      </w:r>
      <w:proofErr w:type="spellStart"/>
      <w:r>
        <w:rPr>
          <w:rStyle w:val="Hervorhebung"/>
        </w:rPr>
        <w:t>seulen</w:t>
      </w:r>
      <w:proofErr w:type="spellEnd"/>
      <w:r>
        <w:rPr>
          <w:rStyle w:val="Hervorhebung"/>
        </w:rPr>
        <w:t xml:space="preserve"> </w:t>
      </w:r>
      <w:proofErr w:type="spellStart"/>
      <w:r>
        <w:rPr>
          <w:rStyle w:val="Hervorhebung"/>
        </w:rPr>
        <w:t>auff</w:t>
      </w:r>
      <w:proofErr w:type="spellEnd"/>
      <w:r>
        <w:rPr>
          <w:rStyle w:val="Hervorhebung"/>
        </w:rPr>
        <w:t xml:space="preserve"> dreien </w:t>
      </w:r>
      <w:proofErr w:type="spellStart"/>
      <w:r>
        <w:rPr>
          <w:rStyle w:val="Hervorhebung"/>
        </w:rPr>
        <w:t>fuessen</w:t>
      </w:r>
      <w:proofErr w:type="spellEnd"/>
      <w:r>
        <w:rPr>
          <w:rStyle w:val="Hervorhebung"/>
        </w:rPr>
        <w:t xml:space="preserve">. Aber in dem Thor des Hofe </w:t>
      </w:r>
      <w:proofErr w:type="spellStart"/>
      <w:r>
        <w:rPr>
          <w:rStyle w:val="Hervorhebung"/>
        </w:rPr>
        <w:t>sol</w:t>
      </w:r>
      <w:proofErr w:type="spellEnd"/>
      <w:r>
        <w:rPr>
          <w:rStyle w:val="Hervorhebung"/>
        </w:rPr>
        <w:t xml:space="preserve"> ein </w:t>
      </w:r>
      <w:proofErr w:type="spellStart"/>
      <w:r>
        <w:rPr>
          <w:rStyle w:val="Hervorhebung"/>
        </w:rPr>
        <w:t>tuch</w:t>
      </w:r>
      <w:proofErr w:type="spellEnd"/>
      <w:r>
        <w:rPr>
          <w:rStyle w:val="Hervorhebung"/>
        </w:rPr>
        <w:t xml:space="preserve"> sein </w:t>
      </w:r>
      <w:proofErr w:type="spellStart"/>
      <w:r>
        <w:rPr>
          <w:rStyle w:val="Hervorhebung"/>
        </w:rPr>
        <w:t>zwentzig</w:t>
      </w:r>
      <w:proofErr w:type="spellEnd"/>
      <w:r>
        <w:rPr>
          <w:rStyle w:val="Hervorhebung"/>
        </w:rPr>
        <w:t xml:space="preserve"> </w:t>
      </w:r>
      <w:proofErr w:type="spellStart"/>
      <w:r>
        <w:rPr>
          <w:rStyle w:val="Hervorhebung"/>
        </w:rPr>
        <w:t>elle</w:t>
      </w:r>
      <w:proofErr w:type="spellEnd"/>
      <w:r>
        <w:rPr>
          <w:rStyle w:val="Hervorhebung"/>
        </w:rPr>
        <w:t xml:space="preserve"> breit </w:t>
      </w:r>
      <w:proofErr w:type="spellStart"/>
      <w:r>
        <w:rPr>
          <w:rStyle w:val="Hervorhebung"/>
        </w:rPr>
        <w:t>gewirckt</w:t>
      </w:r>
      <w:proofErr w:type="spellEnd"/>
      <w:r>
        <w:rPr>
          <w:rStyle w:val="Hervorhebung"/>
        </w:rPr>
        <w:t xml:space="preserve"> von </w:t>
      </w:r>
      <w:proofErr w:type="spellStart"/>
      <w:r>
        <w:rPr>
          <w:rStyle w:val="Hervorhebung"/>
        </w:rPr>
        <w:t>geler</w:t>
      </w:r>
      <w:proofErr w:type="spellEnd"/>
      <w:r>
        <w:rPr>
          <w:rStyle w:val="Hervorhebung"/>
        </w:rPr>
        <w:t xml:space="preserve"> seiden scharlack </w:t>
      </w:r>
      <w:proofErr w:type="spellStart"/>
      <w:r>
        <w:rPr>
          <w:rStyle w:val="Hervorhebung"/>
        </w:rPr>
        <w:t>rosinrot</w:t>
      </w:r>
      <w:proofErr w:type="spellEnd"/>
      <w:r>
        <w:rPr>
          <w:rStyle w:val="Hervorhebung"/>
        </w:rPr>
        <w:t xml:space="preserve"> und gezwirnter weiser seiden / dazu vier </w:t>
      </w:r>
      <w:proofErr w:type="spellStart"/>
      <w:r>
        <w:rPr>
          <w:rStyle w:val="Hervorhebung"/>
        </w:rPr>
        <w:t>seulen</w:t>
      </w:r>
      <w:proofErr w:type="spellEnd"/>
      <w:r>
        <w:rPr>
          <w:rStyle w:val="Hervorhebung"/>
        </w:rPr>
        <w:t xml:space="preserve"> </w:t>
      </w:r>
      <w:proofErr w:type="spellStart"/>
      <w:r>
        <w:rPr>
          <w:rStyle w:val="Hervorhebung"/>
        </w:rPr>
        <w:t>auff</w:t>
      </w:r>
      <w:proofErr w:type="spellEnd"/>
      <w:r>
        <w:rPr>
          <w:rStyle w:val="Hervorhebung"/>
        </w:rPr>
        <w:t xml:space="preserve"> </w:t>
      </w:r>
      <w:proofErr w:type="spellStart"/>
      <w:r>
        <w:rPr>
          <w:rStyle w:val="Hervorhebung"/>
        </w:rPr>
        <w:t>iren</w:t>
      </w:r>
      <w:proofErr w:type="spellEnd"/>
      <w:r>
        <w:rPr>
          <w:rStyle w:val="Hervorhebung"/>
        </w:rPr>
        <w:t xml:space="preserve"> vier </w:t>
      </w:r>
      <w:proofErr w:type="spellStart"/>
      <w:r>
        <w:rPr>
          <w:rStyle w:val="Hervorhebung"/>
        </w:rPr>
        <w:t>fuessen</w:t>
      </w:r>
      <w:proofErr w:type="spellEnd"/>
      <w:r>
        <w:rPr>
          <w:rStyle w:val="Hervorhebung"/>
        </w:rPr>
        <w:t xml:space="preserve">. Alle </w:t>
      </w:r>
      <w:proofErr w:type="spellStart"/>
      <w:r>
        <w:rPr>
          <w:rStyle w:val="Hervorhebung"/>
        </w:rPr>
        <w:t>seulen</w:t>
      </w:r>
      <w:proofErr w:type="spellEnd"/>
      <w:r>
        <w:rPr>
          <w:rStyle w:val="Hervorhebung"/>
        </w:rPr>
        <w:t xml:space="preserve"> </w:t>
      </w:r>
      <w:proofErr w:type="spellStart"/>
      <w:r>
        <w:rPr>
          <w:rStyle w:val="Hervorhebung"/>
        </w:rPr>
        <w:t>umb</w:t>
      </w:r>
      <w:proofErr w:type="spellEnd"/>
      <w:r>
        <w:rPr>
          <w:rStyle w:val="Hervorhebung"/>
        </w:rPr>
        <w:t xml:space="preserve"> den Hofe her sollen silberne </w:t>
      </w:r>
      <w:proofErr w:type="spellStart"/>
      <w:r>
        <w:rPr>
          <w:rStyle w:val="Hervorhebung"/>
        </w:rPr>
        <w:t>reiff</w:t>
      </w:r>
      <w:proofErr w:type="spellEnd"/>
      <w:r>
        <w:rPr>
          <w:rStyle w:val="Hervorhebung"/>
        </w:rPr>
        <w:t xml:space="preserve"> und silberne </w:t>
      </w:r>
      <w:proofErr w:type="spellStart"/>
      <w:r>
        <w:rPr>
          <w:rStyle w:val="Hervorhebung"/>
        </w:rPr>
        <w:t>Kneuffe</w:t>
      </w:r>
      <w:proofErr w:type="spellEnd"/>
      <w:r>
        <w:rPr>
          <w:rStyle w:val="Hervorhebung"/>
        </w:rPr>
        <w:t xml:space="preserve"> und eherne </w:t>
      </w:r>
      <w:proofErr w:type="spellStart"/>
      <w:r>
        <w:rPr>
          <w:rStyle w:val="Hervorhebung"/>
        </w:rPr>
        <w:t>fuesse</w:t>
      </w:r>
      <w:proofErr w:type="spellEnd"/>
      <w:r>
        <w:rPr>
          <w:rStyle w:val="Hervorhebung"/>
        </w:rPr>
        <w:t xml:space="preserve"> haben. Und die </w:t>
      </w:r>
      <w:proofErr w:type="spellStart"/>
      <w:r>
        <w:rPr>
          <w:rStyle w:val="Hervorhebung"/>
        </w:rPr>
        <w:t>lenge</w:t>
      </w:r>
      <w:proofErr w:type="spellEnd"/>
      <w:r>
        <w:rPr>
          <w:rStyle w:val="Hervorhebung"/>
        </w:rPr>
        <w:t xml:space="preserve"> des </w:t>
      </w:r>
      <w:proofErr w:type="spellStart"/>
      <w:r>
        <w:rPr>
          <w:rStyle w:val="Hervorhebung"/>
        </w:rPr>
        <w:t>hofes</w:t>
      </w:r>
      <w:proofErr w:type="spellEnd"/>
      <w:r>
        <w:rPr>
          <w:rStyle w:val="Hervorhebung"/>
        </w:rPr>
        <w:t xml:space="preserve"> </w:t>
      </w:r>
      <w:proofErr w:type="spellStart"/>
      <w:r>
        <w:rPr>
          <w:rStyle w:val="Hervorhebung"/>
        </w:rPr>
        <w:t>sol</w:t>
      </w:r>
      <w:proofErr w:type="spellEnd"/>
      <w:r>
        <w:rPr>
          <w:rStyle w:val="Hervorhebung"/>
        </w:rPr>
        <w:t xml:space="preserve"> hundert </w:t>
      </w:r>
      <w:proofErr w:type="spellStart"/>
      <w:r>
        <w:rPr>
          <w:rStyle w:val="Hervorhebung"/>
        </w:rPr>
        <w:t>elle</w:t>
      </w:r>
      <w:proofErr w:type="spellEnd"/>
      <w:r>
        <w:rPr>
          <w:rStyle w:val="Hervorhebung"/>
        </w:rPr>
        <w:t xml:space="preserve"> sein / die </w:t>
      </w:r>
      <w:proofErr w:type="spellStart"/>
      <w:r>
        <w:rPr>
          <w:rStyle w:val="Hervorhebung"/>
        </w:rPr>
        <w:t>breitte</w:t>
      </w:r>
      <w:proofErr w:type="spellEnd"/>
      <w:r>
        <w:rPr>
          <w:rStyle w:val="Hervorhebung"/>
        </w:rPr>
        <w:t xml:space="preserve"> </w:t>
      </w:r>
      <w:proofErr w:type="spellStart"/>
      <w:r>
        <w:rPr>
          <w:rStyle w:val="Hervorhebung"/>
        </w:rPr>
        <w:t>funfftzig</w:t>
      </w:r>
      <w:proofErr w:type="spellEnd"/>
      <w:r>
        <w:rPr>
          <w:rStyle w:val="Hervorhebung"/>
        </w:rPr>
        <w:t xml:space="preserve"> </w:t>
      </w:r>
      <w:proofErr w:type="spellStart"/>
      <w:r>
        <w:rPr>
          <w:rStyle w:val="Hervorhebung"/>
        </w:rPr>
        <w:t>elle</w:t>
      </w:r>
      <w:proofErr w:type="spellEnd"/>
      <w:r>
        <w:rPr>
          <w:rStyle w:val="Hervorhebung"/>
        </w:rPr>
        <w:t xml:space="preserve"> / die </w:t>
      </w:r>
      <w:proofErr w:type="spellStart"/>
      <w:r>
        <w:rPr>
          <w:rStyle w:val="Hervorhebung"/>
        </w:rPr>
        <w:t>hoehe</w:t>
      </w:r>
      <w:proofErr w:type="spellEnd"/>
      <w:r>
        <w:rPr>
          <w:rStyle w:val="Hervorhebung"/>
        </w:rPr>
        <w:t xml:space="preserve"> </w:t>
      </w:r>
      <w:proofErr w:type="spellStart"/>
      <w:r>
        <w:rPr>
          <w:rStyle w:val="Hervorhebung"/>
        </w:rPr>
        <w:t>funff</w:t>
      </w:r>
      <w:proofErr w:type="spellEnd"/>
      <w:r>
        <w:rPr>
          <w:rStyle w:val="Hervorhebung"/>
        </w:rPr>
        <w:t xml:space="preserve"> </w:t>
      </w:r>
      <w:proofErr w:type="spellStart"/>
      <w:r>
        <w:rPr>
          <w:rStyle w:val="Hervorhebung"/>
        </w:rPr>
        <w:t>elle</w:t>
      </w:r>
      <w:proofErr w:type="spellEnd"/>
      <w:r>
        <w:rPr>
          <w:rStyle w:val="Hervorhebung"/>
        </w:rPr>
        <w:t xml:space="preserve"> von gezwirnter </w:t>
      </w:r>
      <w:proofErr w:type="spellStart"/>
      <w:r>
        <w:rPr>
          <w:rStyle w:val="Hervorhebung"/>
        </w:rPr>
        <w:t>weisser</w:t>
      </w:r>
      <w:proofErr w:type="spellEnd"/>
      <w:r>
        <w:rPr>
          <w:rStyle w:val="Hervorhebung"/>
        </w:rPr>
        <w:t xml:space="preserve"> seiden und seine </w:t>
      </w:r>
      <w:proofErr w:type="spellStart"/>
      <w:r>
        <w:rPr>
          <w:rStyle w:val="Hervorhebung"/>
        </w:rPr>
        <w:t>fuesse</w:t>
      </w:r>
      <w:proofErr w:type="spellEnd"/>
      <w:r>
        <w:rPr>
          <w:rStyle w:val="Hervorhebung"/>
        </w:rPr>
        <w:t xml:space="preserve"> sollen eherne sein / auch alle </w:t>
      </w:r>
      <w:proofErr w:type="spellStart"/>
      <w:r>
        <w:rPr>
          <w:rStyle w:val="Hervorhebung"/>
        </w:rPr>
        <w:t>gerete</w:t>
      </w:r>
      <w:proofErr w:type="spellEnd"/>
      <w:r>
        <w:rPr>
          <w:rStyle w:val="Hervorhebung"/>
        </w:rPr>
        <w:t xml:space="preserve"> der </w:t>
      </w:r>
      <w:proofErr w:type="spellStart"/>
      <w:r>
        <w:rPr>
          <w:rStyle w:val="Hervorhebung"/>
        </w:rPr>
        <w:t>wonunge</w:t>
      </w:r>
      <w:proofErr w:type="spellEnd"/>
      <w:r>
        <w:rPr>
          <w:rStyle w:val="Hervorhebung"/>
        </w:rPr>
        <w:t xml:space="preserve"> zu allerlei </w:t>
      </w:r>
      <w:proofErr w:type="spellStart"/>
      <w:r>
        <w:rPr>
          <w:rStyle w:val="Hervorhebung"/>
        </w:rPr>
        <w:t>ampt</w:t>
      </w:r>
      <w:proofErr w:type="spellEnd"/>
      <w:r>
        <w:rPr>
          <w:rStyle w:val="Hervorhebung"/>
        </w:rPr>
        <w:t xml:space="preserve"> und alle seine </w:t>
      </w:r>
      <w:proofErr w:type="spellStart"/>
      <w:r>
        <w:rPr>
          <w:rStyle w:val="Hervorhebung"/>
        </w:rPr>
        <w:t>negel</w:t>
      </w:r>
      <w:proofErr w:type="spellEnd"/>
      <w:r>
        <w:rPr>
          <w:rStyle w:val="Hervorhebung"/>
        </w:rPr>
        <w:t xml:space="preserve"> und alle </w:t>
      </w:r>
      <w:proofErr w:type="spellStart"/>
      <w:r>
        <w:rPr>
          <w:rStyle w:val="Hervorhebung"/>
        </w:rPr>
        <w:t>negel</w:t>
      </w:r>
      <w:proofErr w:type="spellEnd"/>
      <w:r>
        <w:rPr>
          <w:rStyle w:val="Hervorhebung"/>
        </w:rPr>
        <w:t xml:space="preserve"> des </w:t>
      </w:r>
      <w:proofErr w:type="spellStart"/>
      <w:r>
        <w:rPr>
          <w:rStyle w:val="Hervorhebung"/>
        </w:rPr>
        <w:t>hofes</w:t>
      </w:r>
      <w:proofErr w:type="spellEnd"/>
      <w:r>
        <w:rPr>
          <w:rStyle w:val="Hervorhebung"/>
        </w:rPr>
        <w:t xml:space="preserve"> sollen eherne sein.</w:t>
      </w:r>
      <w:r>
        <w:t xml:space="preserve"> </w:t>
      </w:r>
    </w:p>
    <w:p w14:paraId="3CB768E1" w14:textId="77777777" w:rsidR="00524C8D" w:rsidRDefault="00524C8D" w:rsidP="00524C8D">
      <w:pPr>
        <w:pStyle w:val="StandardWeb"/>
      </w:pPr>
      <w:r>
        <w:t xml:space="preserve">Aus </w:t>
      </w:r>
      <w:proofErr w:type="spellStart"/>
      <w:r>
        <w:t>disem</w:t>
      </w:r>
      <w:proofErr w:type="spellEnd"/>
      <w:r>
        <w:t xml:space="preserve"> andern teil last uns schlecht lernen: </w:t>
      </w:r>
    </w:p>
    <w:p w14:paraId="633F474B" w14:textId="77777777" w:rsidR="00524C8D" w:rsidRDefault="00524C8D" w:rsidP="00524C8D">
      <w:pPr>
        <w:pStyle w:val="berschrift3"/>
      </w:pPr>
      <w:r>
        <w:t xml:space="preserve">Was der </w:t>
      </w:r>
      <w:proofErr w:type="spellStart"/>
      <w:r>
        <w:t>wonung</w:t>
      </w:r>
      <w:proofErr w:type="spellEnd"/>
      <w:r>
        <w:t xml:space="preserve"> / </w:t>
      </w:r>
      <w:proofErr w:type="spellStart"/>
      <w:r>
        <w:t>hofe</w:t>
      </w:r>
      <w:proofErr w:type="spellEnd"/>
      <w:r>
        <w:t xml:space="preserve"> / </w:t>
      </w:r>
      <w:proofErr w:type="spellStart"/>
      <w:r>
        <w:t>umbhang</w:t>
      </w:r>
      <w:proofErr w:type="spellEnd"/>
      <w:r>
        <w:t xml:space="preserve"> / Thor / </w:t>
      </w:r>
      <w:proofErr w:type="spellStart"/>
      <w:r>
        <w:t>bedeutte</w:t>
      </w:r>
      <w:proofErr w:type="spellEnd"/>
      <w:r>
        <w:t>.</w:t>
      </w:r>
    </w:p>
    <w:p w14:paraId="0D9EF3FF" w14:textId="77777777" w:rsidR="00524C8D" w:rsidRDefault="00524C8D" w:rsidP="00524C8D">
      <w:pPr>
        <w:pStyle w:val="StandardWeb"/>
      </w:pPr>
      <w:r>
        <w:t xml:space="preserve">Das der </w:t>
      </w:r>
      <w:proofErr w:type="spellStart"/>
      <w:r>
        <w:t>wonung</w:t>
      </w:r>
      <w:proofErr w:type="spellEnd"/>
      <w:r>
        <w:t xml:space="preserve"> </w:t>
      </w:r>
      <w:proofErr w:type="spellStart"/>
      <w:r>
        <w:t>hofe</w:t>
      </w:r>
      <w:proofErr w:type="spellEnd"/>
      <w:r>
        <w:t xml:space="preserve"> / die Christenheit </w:t>
      </w:r>
      <w:proofErr w:type="spellStart"/>
      <w:r>
        <w:t>bedeutte</w:t>
      </w:r>
      <w:proofErr w:type="spellEnd"/>
      <w:r>
        <w:t xml:space="preserve"> / zeuget David </w:t>
      </w:r>
      <w:proofErr w:type="spellStart"/>
      <w:r>
        <w:t>Psal</w:t>
      </w:r>
      <w:proofErr w:type="spellEnd"/>
      <w:r>
        <w:t xml:space="preserve">. 84. da er spricht / </w:t>
      </w:r>
      <w:proofErr w:type="spellStart"/>
      <w:r>
        <w:t>Wol</w:t>
      </w:r>
      <w:proofErr w:type="spellEnd"/>
      <w:r>
        <w:t xml:space="preserve"> dem den du </w:t>
      </w:r>
      <w:proofErr w:type="spellStart"/>
      <w:r>
        <w:t>erwelet</w:t>
      </w:r>
      <w:proofErr w:type="spellEnd"/>
      <w:r>
        <w:t xml:space="preserve"> hast / das er </w:t>
      </w:r>
      <w:proofErr w:type="spellStart"/>
      <w:r>
        <w:t>wone</w:t>
      </w:r>
      <w:proofErr w:type="spellEnd"/>
      <w:r>
        <w:t xml:space="preserve"> in deinen </w:t>
      </w:r>
      <w:proofErr w:type="spellStart"/>
      <w:r>
        <w:t>Hoefen</w:t>
      </w:r>
      <w:proofErr w:type="spellEnd"/>
      <w:r>
        <w:t xml:space="preserve"> / das ist / in deiner Christenheit und ein </w:t>
      </w:r>
      <w:proofErr w:type="spellStart"/>
      <w:r>
        <w:t>glied</w:t>
      </w:r>
      <w:proofErr w:type="spellEnd"/>
      <w:r>
        <w:t xml:space="preserve"> CHRISTI ist. Der </w:t>
      </w:r>
      <w:proofErr w:type="spellStart"/>
      <w:r>
        <w:t>umbhang</w:t>
      </w:r>
      <w:proofErr w:type="spellEnd"/>
      <w:r>
        <w:t xml:space="preserve"> gegen Mittage Mitternacht Abend Morgen / </w:t>
      </w:r>
      <w:proofErr w:type="spellStart"/>
      <w:r>
        <w:t>deuttet</w:t>
      </w:r>
      <w:proofErr w:type="spellEnd"/>
      <w:r>
        <w:t xml:space="preserve"> </w:t>
      </w:r>
      <w:proofErr w:type="spellStart"/>
      <w:r>
        <w:t>auff</w:t>
      </w:r>
      <w:proofErr w:type="spellEnd"/>
      <w:r>
        <w:t xml:space="preserve"> CHRISTI Reich das Evangelion / also das die Christenheit nach der </w:t>
      </w:r>
      <w:proofErr w:type="spellStart"/>
      <w:r>
        <w:t>Auffart</w:t>
      </w:r>
      <w:proofErr w:type="spellEnd"/>
      <w:r>
        <w:t xml:space="preserve"> CHRISTI durchs Evangelion so fern und weit </w:t>
      </w:r>
      <w:proofErr w:type="spellStart"/>
      <w:r>
        <w:t>ausgebreittet</w:t>
      </w:r>
      <w:proofErr w:type="spellEnd"/>
      <w:r>
        <w:t xml:space="preserve"> ist / das sie vom Morgen bis gen Abend und von Mitternacht gegen Mittage reichet: Wie Gott zu Abraham spricht Ge. 15. Deines Samens </w:t>
      </w:r>
      <w:proofErr w:type="spellStart"/>
      <w:r>
        <w:t>sol</w:t>
      </w:r>
      <w:proofErr w:type="spellEnd"/>
      <w:r>
        <w:t xml:space="preserve"> als viel werden als der Stern am </w:t>
      </w:r>
      <w:proofErr w:type="spellStart"/>
      <w:r>
        <w:t>Himel</w:t>
      </w:r>
      <w:proofErr w:type="spellEnd"/>
      <w:r>
        <w:t xml:space="preserve">. Davon lies in unserm Buch von der Christenheit </w:t>
      </w:r>
      <w:proofErr w:type="spellStart"/>
      <w:r>
        <w:t>weitter</w:t>
      </w:r>
      <w:proofErr w:type="spellEnd"/>
      <w:r>
        <w:t xml:space="preserve">. </w:t>
      </w:r>
    </w:p>
    <w:p w14:paraId="260338C2" w14:textId="77777777" w:rsidR="00524C8D" w:rsidRDefault="00524C8D" w:rsidP="00524C8D">
      <w:pPr>
        <w:pStyle w:val="StandardWeb"/>
      </w:pPr>
      <w:r>
        <w:t xml:space="preserve">Des Hofes Thor </w:t>
      </w:r>
      <w:proofErr w:type="spellStart"/>
      <w:r>
        <w:t>bedeuttet</w:t>
      </w:r>
      <w:proofErr w:type="spellEnd"/>
      <w:r>
        <w:t xml:space="preserve"> CHRISTUM: durch welchen man in die Christenheit Gottes Reich gehet und selig wird: als er </w:t>
      </w:r>
      <w:proofErr w:type="spellStart"/>
      <w:r>
        <w:t>selbs</w:t>
      </w:r>
      <w:proofErr w:type="spellEnd"/>
      <w:r>
        <w:t xml:space="preserve"> spricht. Jo. 10. Ich bin die </w:t>
      </w:r>
      <w:proofErr w:type="spellStart"/>
      <w:r>
        <w:t>Thuer</w:t>
      </w:r>
      <w:proofErr w:type="spellEnd"/>
      <w:r>
        <w:t xml:space="preserve"> zu den Schafen / so jemand durch mich eingehet der wird selig werden. </w:t>
      </w:r>
    </w:p>
    <w:p w14:paraId="64A52A04" w14:textId="77777777" w:rsidR="00524C8D" w:rsidRDefault="00524C8D" w:rsidP="00524C8D">
      <w:pPr>
        <w:pStyle w:val="StandardWeb"/>
      </w:pPr>
      <w:proofErr w:type="spellStart"/>
      <w:r>
        <w:rPr>
          <w:rStyle w:val="Hervorhebung"/>
        </w:rPr>
        <w:t>Gebeutte</w:t>
      </w:r>
      <w:proofErr w:type="spellEnd"/>
      <w:r>
        <w:rPr>
          <w:rStyle w:val="Hervorhebung"/>
        </w:rPr>
        <w:t xml:space="preserve"> den Kindern Israel das sie zu dir bringen das aller </w:t>
      </w:r>
      <w:proofErr w:type="spellStart"/>
      <w:r>
        <w:rPr>
          <w:rStyle w:val="Hervorhebung"/>
        </w:rPr>
        <w:t>reinest</w:t>
      </w:r>
      <w:proofErr w:type="spellEnd"/>
      <w:r>
        <w:rPr>
          <w:rStyle w:val="Hervorhebung"/>
        </w:rPr>
        <w:t xml:space="preserve"> </w:t>
      </w:r>
      <w:proofErr w:type="spellStart"/>
      <w:r>
        <w:rPr>
          <w:rStyle w:val="Hervorhebung"/>
        </w:rPr>
        <w:t>lautter</w:t>
      </w:r>
      <w:proofErr w:type="spellEnd"/>
      <w:r>
        <w:rPr>
          <w:rStyle w:val="Hervorhebung"/>
        </w:rPr>
        <w:t xml:space="preserve"> </w:t>
      </w:r>
      <w:proofErr w:type="spellStart"/>
      <w:r>
        <w:rPr>
          <w:rStyle w:val="Hervorhebung"/>
        </w:rPr>
        <w:t>oele</w:t>
      </w:r>
      <w:proofErr w:type="spellEnd"/>
      <w:r>
        <w:rPr>
          <w:rStyle w:val="Hervorhebung"/>
        </w:rPr>
        <w:t xml:space="preserve"> von </w:t>
      </w:r>
      <w:proofErr w:type="spellStart"/>
      <w:r>
        <w:rPr>
          <w:rStyle w:val="Hervorhebung"/>
        </w:rPr>
        <w:t>oelebewmen</w:t>
      </w:r>
      <w:proofErr w:type="spellEnd"/>
      <w:r>
        <w:rPr>
          <w:rStyle w:val="Hervorhebung"/>
        </w:rPr>
        <w:t xml:space="preserve"> </w:t>
      </w:r>
      <w:proofErr w:type="spellStart"/>
      <w:r>
        <w:rPr>
          <w:rStyle w:val="Hervorhebung"/>
        </w:rPr>
        <w:t>gestossen</w:t>
      </w:r>
      <w:proofErr w:type="spellEnd"/>
      <w:r>
        <w:rPr>
          <w:rStyle w:val="Hervorhebung"/>
        </w:rPr>
        <w:t xml:space="preserve"> </w:t>
      </w:r>
      <w:proofErr w:type="spellStart"/>
      <w:r>
        <w:rPr>
          <w:rStyle w:val="Hervorhebung"/>
        </w:rPr>
        <w:t>zuleuchten</w:t>
      </w:r>
      <w:proofErr w:type="spellEnd"/>
      <w:r>
        <w:rPr>
          <w:rStyle w:val="Hervorhebung"/>
        </w:rPr>
        <w:t xml:space="preserve"> / das man allezeit oben in die Lampen thue in der </w:t>
      </w:r>
      <w:proofErr w:type="spellStart"/>
      <w:r>
        <w:rPr>
          <w:rStyle w:val="Hervorhebung"/>
        </w:rPr>
        <w:t>Huetten</w:t>
      </w:r>
      <w:proofErr w:type="spellEnd"/>
      <w:r>
        <w:rPr>
          <w:rStyle w:val="Hervorhebung"/>
        </w:rPr>
        <w:t xml:space="preserve"> des </w:t>
      </w:r>
      <w:proofErr w:type="spellStart"/>
      <w:r>
        <w:rPr>
          <w:rStyle w:val="Hervorhebung"/>
        </w:rPr>
        <w:t>Stiffts</w:t>
      </w:r>
      <w:proofErr w:type="spellEnd"/>
      <w:r>
        <w:rPr>
          <w:rStyle w:val="Hervorhebung"/>
        </w:rPr>
        <w:t xml:space="preserve"> </w:t>
      </w:r>
      <w:proofErr w:type="spellStart"/>
      <w:r>
        <w:rPr>
          <w:rStyle w:val="Hervorhebung"/>
        </w:rPr>
        <w:t>ausser</w:t>
      </w:r>
      <w:proofErr w:type="spellEnd"/>
      <w:r>
        <w:rPr>
          <w:rStyle w:val="Hervorhebung"/>
        </w:rPr>
        <w:t xml:space="preserve"> dem </w:t>
      </w:r>
      <w:proofErr w:type="spellStart"/>
      <w:r>
        <w:rPr>
          <w:rStyle w:val="Hervorhebung"/>
        </w:rPr>
        <w:t>vorhang</w:t>
      </w:r>
      <w:proofErr w:type="spellEnd"/>
      <w:r>
        <w:rPr>
          <w:rStyle w:val="Hervorhebung"/>
        </w:rPr>
        <w:t xml:space="preserve"> der </w:t>
      </w:r>
      <w:proofErr w:type="spellStart"/>
      <w:r>
        <w:rPr>
          <w:rStyle w:val="Hervorhebung"/>
        </w:rPr>
        <w:t>fur</w:t>
      </w:r>
      <w:proofErr w:type="spellEnd"/>
      <w:r>
        <w:rPr>
          <w:rStyle w:val="Hervorhebung"/>
        </w:rPr>
        <w:t xml:space="preserve"> dem </w:t>
      </w:r>
      <w:proofErr w:type="spellStart"/>
      <w:r>
        <w:rPr>
          <w:rStyle w:val="Hervorhebung"/>
        </w:rPr>
        <w:t>zeuegnis</w:t>
      </w:r>
      <w:proofErr w:type="spellEnd"/>
      <w:r>
        <w:rPr>
          <w:rStyle w:val="Hervorhebung"/>
        </w:rPr>
        <w:t xml:space="preserve"> hanget. Und Aaron und seine </w:t>
      </w:r>
      <w:proofErr w:type="spellStart"/>
      <w:r>
        <w:rPr>
          <w:rStyle w:val="Hervorhebung"/>
        </w:rPr>
        <w:t>Soene</w:t>
      </w:r>
      <w:proofErr w:type="spellEnd"/>
      <w:r>
        <w:rPr>
          <w:rStyle w:val="Hervorhebung"/>
        </w:rPr>
        <w:t xml:space="preserve"> sollen sie zurichten beide des morgens und des abends </w:t>
      </w:r>
      <w:proofErr w:type="spellStart"/>
      <w:r>
        <w:rPr>
          <w:rStyle w:val="Hervorhebung"/>
        </w:rPr>
        <w:t>fur</w:t>
      </w:r>
      <w:proofErr w:type="spellEnd"/>
      <w:r>
        <w:rPr>
          <w:rStyle w:val="Hervorhebung"/>
        </w:rPr>
        <w:t xml:space="preserve"> dem </w:t>
      </w:r>
      <w:proofErr w:type="spellStart"/>
      <w:r>
        <w:rPr>
          <w:rStyle w:val="Hervorhebung"/>
        </w:rPr>
        <w:t>Hern</w:t>
      </w:r>
      <w:proofErr w:type="spellEnd"/>
      <w:r>
        <w:rPr>
          <w:rStyle w:val="Hervorhebung"/>
        </w:rPr>
        <w:t xml:space="preserve">. Dis </w:t>
      </w:r>
      <w:proofErr w:type="spellStart"/>
      <w:r>
        <w:rPr>
          <w:rStyle w:val="Hervorhebung"/>
        </w:rPr>
        <w:t>sol</w:t>
      </w:r>
      <w:proofErr w:type="spellEnd"/>
      <w:r>
        <w:rPr>
          <w:rStyle w:val="Hervorhebung"/>
        </w:rPr>
        <w:t xml:space="preserve"> auch ein ewige weis sein </w:t>
      </w:r>
      <w:proofErr w:type="spellStart"/>
      <w:r>
        <w:rPr>
          <w:rStyle w:val="Hervorhebung"/>
        </w:rPr>
        <w:t>auff</w:t>
      </w:r>
      <w:proofErr w:type="spellEnd"/>
      <w:r>
        <w:rPr>
          <w:rStyle w:val="Hervorhebung"/>
        </w:rPr>
        <w:t xml:space="preserve"> </w:t>
      </w:r>
      <w:proofErr w:type="spellStart"/>
      <w:r>
        <w:rPr>
          <w:rStyle w:val="Hervorhebung"/>
        </w:rPr>
        <w:t>ewre</w:t>
      </w:r>
      <w:proofErr w:type="spellEnd"/>
      <w:r>
        <w:rPr>
          <w:rStyle w:val="Hervorhebung"/>
        </w:rPr>
        <w:t xml:space="preserve"> </w:t>
      </w:r>
      <w:proofErr w:type="spellStart"/>
      <w:r>
        <w:rPr>
          <w:rStyle w:val="Hervorhebung"/>
        </w:rPr>
        <w:t>Nachkomen</w:t>
      </w:r>
      <w:proofErr w:type="spellEnd"/>
      <w:r>
        <w:rPr>
          <w:rStyle w:val="Hervorhebung"/>
        </w:rPr>
        <w:t xml:space="preserve"> unter den Kindern Israel.</w:t>
      </w:r>
      <w:r>
        <w:t xml:space="preserve"> </w:t>
      </w:r>
    </w:p>
    <w:p w14:paraId="2F49B67E" w14:textId="77777777" w:rsidR="00524C8D" w:rsidRDefault="00524C8D" w:rsidP="00524C8D">
      <w:pPr>
        <w:pStyle w:val="StandardWeb"/>
      </w:pPr>
      <w:r>
        <w:t xml:space="preserve">In </w:t>
      </w:r>
      <w:proofErr w:type="spellStart"/>
      <w:r>
        <w:t>disem</w:t>
      </w:r>
      <w:proofErr w:type="spellEnd"/>
      <w:r>
        <w:t xml:space="preserve"> dritten teil last uns auch schlecht </w:t>
      </w:r>
      <w:proofErr w:type="spellStart"/>
      <w:r>
        <w:t>hoeren</w:t>
      </w:r>
      <w:proofErr w:type="spellEnd"/>
      <w:r>
        <w:t xml:space="preserve"> </w:t>
      </w:r>
    </w:p>
    <w:p w14:paraId="39EACDD9" w14:textId="77777777" w:rsidR="00524C8D" w:rsidRDefault="00524C8D" w:rsidP="00524C8D">
      <w:pPr>
        <w:pStyle w:val="berschrift3"/>
      </w:pPr>
      <w:r>
        <w:t xml:space="preserve">Was es </w:t>
      </w:r>
      <w:proofErr w:type="spellStart"/>
      <w:r>
        <w:t>bedeutte</w:t>
      </w:r>
      <w:proofErr w:type="spellEnd"/>
      <w:r>
        <w:t xml:space="preserve"> das Aaron und seine </w:t>
      </w:r>
      <w:proofErr w:type="spellStart"/>
      <w:r>
        <w:t>Soene</w:t>
      </w:r>
      <w:proofErr w:type="spellEnd"/>
      <w:r>
        <w:t xml:space="preserve"> allezeit </w:t>
      </w:r>
      <w:proofErr w:type="spellStart"/>
      <w:r>
        <w:t>oele</w:t>
      </w:r>
      <w:proofErr w:type="spellEnd"/>
      <w:r>
        <w:t xml:space="preserve"> in die Lampen des </w:t>
      </w:r>
      <w:proofErr w:type="spellStart"/>
      <w:r>
        <w:t>Stiffts</w:t>
      </w:r>
      <w:proofErr w:type="spellEnd"/>
      <w:r>
        <w:t xml:space="preserve"> thun sollen.</w:t>
      </w:r>
    </w:p>
    <w:p w14:paraId="7FE7E202" w14:textId="334B5EB9" w:rsidR="00524C8D" w:rsidRDefault="00524C8D" w:rsidP="00524C8D">
      <w:pPr>
        <w:pStyle w:val="StandardWeb"/>
      </w:pPr>
      <w:r>
        <w:t xml:space="preserve">Das </w:t>
      </w:r>
      <w:proofErr w:type="spellStart"/>
      <w:r>
        <w:t>oele</w:t>
      </w:r>
      <w:proofErr w:type="spellEnd"/>
      <w:r>
        <w:t xml:space="preserve"> </w:t>
      </w:r>
      <w:proofErr w:type="spellStart"/>
      <w:r>
        <w:t>deuttet</w:t>
      </w:r>
      <w:proofErr w:type="spellEnd"/>
      <w:r>
        <w:t xml:space="preserve"> </w:t>
      </w:r>
      <w:proofErr w:type="spellStart"/>
      <w:r>
        <w:t>auff</w:t>
      </w:r>
      <w:proofErr w:type="spellEnd"/>
      <w:r>
        <w:t xml:space="preserve"> den Heiligen Geist: wie </w:t>
      </w:r>
      <w:proofErr w:type="spellStart"/>
      <w:r>
        <w:t>Psal</w:t>
      </w:r>
      <w:proofErr w:type="spellEnd"/>
      <w:r>
        <w:t xml:space="preserve">. 45. klinget / Gott dein Gott hat dich gesalbet mit </w:t>
      </w:r>
      <w:proofErr w:type="spellStart"/>
      <w:r>
        <w:t>freudenoele</w:t>
      </w:r>
      <w:proofErr w:type="spellEnd"/>
      <w:r>
        <w:t xml:space="preserve"> mehr denn deine gesellen. Durch Lampen wird das Evangelische </w:t>
      </w:r>
      <w:proofErr w:type="spellStart"/>
      <w:r w:rsidRPr="00524C8D">
        <w:t>PredigAmpt</w:t>
      </w:r>
      <w:proofErr w:type="spellEnd"/>
      <w:r>
        <w:t xml:space="preserve"> </w:t>
      </w:r>
      <w:proofErr w:type="spellStart"/>
      <w:r>
        <w:t>bedeuttet</w:t>
      </w:r>
      <w:proofErr w:type="spellEnd"/>
      <w:r>
        <w:t xml:space="preserve"> / welches die </w:t>
      </w:r>
      <w:proofErr w:type="spellStart"/>
      <w:r>
        <w:t>hertzen</w:t>
      </w:r>
      <w:proofErr w:type="spellEnd"/>
      <w:r>
        <w:t xml:space="preserve"> </w:t>
      </w:r>
      <w:proofErr w:type="spellStart"/>
      <w:r>
        <w:t>erleuechtet</w:t>
      </w:r>
      <w:proofErr w:type="spellEnd"/>
      <w:r>
        <w:t xml:space="preserve">: Wie CHRISTUS auch </w:t>
      </w:r>
      <w:proofErr w:type="spellStart"/>
      <w:r>
        <w:t>derhalben</w:t>
      </w:r>
      <w:proofErr w:type="spellEnd"/>
      <w:r>
        <w:t xml:space="preserve"> sich ein </w:t>
      </w:r>
      <w:proofErr w:type="spellStart"/>
      <w:r>
        <w:t>Liecht</w:t>
      </w:r>
      <w:proofErr w:type="spellEnd"/>
      <w:r>
        <w:t xml:space="preserve"> der Welt nennet Jo. 12. Allezeit </w:t>
      </w:r>
      <w:proofErr w:type="spellStart"/>
      <w:r>
        <w:t>oele</w:t>
      </w:r>
      <w:proofErr w:type="spellEnd"/>
      <w:r>
        <w:t xml:space="preserve"> in die Lampen thun / </w:t>
      </w:r>
      <w:proofErr w:type="spellStart"/>
      <w:r>
        <w:t>bedeuttet</w:t>
      </w:r>
      <w:proofErr w:type="spellEnd"/>
      <w:r>
        <w:t xml:space="preserve"> / weil das </w:t>
      </w:r>
      <w:proofErr w:type="spellStart"/>
      <w:r w:rsidRPr="00524C8D">
        <w:t>PredigAmpt</w:t>
      </w:r>
      <w:proofErr w:type="spellEnd"/>
      <w:r>
        <w:t xml:space="preserve"> on den Heiligen Geist nichts ausrichte / das es von </w:t>
      </w:r>
      <w:proofErr w:type="spellStart"/>
      <w:r>
        <w:t>noeten</w:t>
      </w:r>
      <w:proofErr w:type="spellEnd"/>
      <w:r>
        <w:t xml:space="preserve"> </w:t>
      </w:r>
      <w:proofErr w:type="spellStart"/>
      <w:r>
        <w:t>seie</w:t>
      </w:r>
      <w:proofErr w:type="spellEnd"/>
      <w:r>
        <w:t xml:space="preserve"> das CHRISTUS des Evangelii </w:t>
      </w:r>
      <w:proofErr w:type="spellStart"/>
      <w:r>
        <w:t>zuhoerern</w:t>
      </w:r>
      <w:proofErr w:type="spellEnd"/>
      <w:r>
        <w:t xml:space="preserve"> den heiligen Geist zum </w:t>
      </w:r>
      <w:proofErr w:type="spellStart"/>
      <w:r>
        <w:t>wortt</w:t>
      </w:r>
      <w:proofErr w:type="spellEnd"/>
      <w:r>
        <w:t xml:space="preserve"> gebe / sollen sie anders </w:t>
      </w:r>
      <w:proofErr w:type="spellStart"/>
      <w:r>
        <w:t>glewben</w:t>
      </w:r>
      <w:proofErr w:type="spellEnd"/>
      <w:r>
        <w:t xml:space="preserve"> / nach dem </w:t>
      </w:r>
      <w:proofErr w:type="spellStart"/>
      <w:r>
        <w:t>wortt</w:t>
      </w:r>
      <w:proofErr w:type="spellEnd"/>
      <w:r>
        <w:t xml:space="preserve"> leben und selig werden: als CHRISTUS </w:t>
      </w:r>
      <w:proofErr w:type="spellStart"/>
      <w:r>
        <w:t>selbs</w:t>
      </w:r>
      <w:proofErr w:type="spellEnd"/>
      <w:r>
        <w:t xml:space="preserve"> spricht Jo. 15. On mich kund </w:t>
      </w:r>
      <w:proofErr w:type="spellStart"/>
      <w:r>
        <w:t>ir</w:t>
      </w:r>
      <w:proofErr w:type="spellEnd"/>
      <w:r>
        <w:t xml:space="preserve"> nichts thun. Und 1. Cor. 3. Paulus. Weder der da </w:t>
      </w:r>
      <w:proofErr w:type="spellStart"/>
      <w:r>
        <w:t>pflantzet</w:t>
      </w:r>
      <w:proofErr w:type="spellEnd"/>
      <w:r>
        <w:t xml:space="preserve"> noch der da </w:t>
      </w:r>
      <w:proofErr w:type="spellStart"/>
      <w:r>
        <w:t>begeust</w:t>
      </w:r>
      <w:proofErr w:type="spellEnd"/>
      <w:r>
        <w:t xml:space="preserve"> sind </w:t>
      </w:r>
      <w:proofErr w:type="spellStart"/>
      <w:r>
        <w:t>ettwas</w:t>
      </w:r>
      <w:proofErr w:type="spellEnd"/>
      <w:r>
        <w:t xml:space="preserve"> / sondern Gott der das </w:t>
      </w:r>
      <w:proofErr w:type="spellStart"/>
      <w:r>
        <w:t>gedeien</w:t>
      </w:r>
      <w:proofErr w:type="spellEnd"/>
      <w:r>
        <w:t xml:space="preserve"> gibt. Das Aaron und seine </w:t>
      </w:r>
      <w:proofErr w:type="spellStart"/>
      <w:r>
        <w:t>Soene</w:t>
      </w:r>
      <w:proofErr w:type="spellEnd"/>
      <w:r>
        <w:t xml:space="preserve"> CHRISTUM und seine Christenheit </w:t>
      </w:r>
      <w:proofErr w:type="spellStart"/>
      <w:r>
        <w:t>bedeutten</w:t>
      </w:r>
      <w:proofErr w:type="spellEnd"/>
      <w:r>
        <w:t xml:space="preserve"> / ist droben </w:t>
      </w:r>
      <w:proofErr w:type="spellStart"/>
      <w:r>
        <w:t>angezeiget</w:t>
      </w:r>
      <w:proofErr w:type="spellEnd"/>
      <w:r>
        <w:t xml:space="preserve"> und 1. </w:t>
      </w:r>
      <w:proofErr w:type="spellStart"/>
      <w:r>
        <w:t>Pe</w:t>
      </w:r>
      <w:proofErr w:type="spellEnd"/>
      <w:r>
        <w:t xml:space="preserve">. 2. bezeuget. Das sie aber </w:t>
      </w:r>
      <w:proofErr w:type="spellStart"/>
      <w:r>
        <w:t>solchs</w:t>
      </w:r>
      <w:proofErr w:type="spellEnd"/>
      <w:r>
        <w:t xml:space="preserve"> alle morgen und </w:t>
      </w:r>
      <w:proofErr w:type="spellStart"/>
      <w:r>
        <w:t>abend</w:t>
      </w:r>
      <w:proofErr w:type="spellEnd"/>
      <w:r>
        <w:t xml:space="preserve"> zurichten sollen / </w:t>
      </w:r>
      <w:proofErr w:type="spellStart"/>
      <w:r>
        <w:t>deuttet</w:t>
      </w:r>
      <w:proofErr w:type="spellEnd"/>
      <w:r>
        <w:t xml:space="preserve"> </w:t>
      </w:r>
      <w:proofErr w:type="spellStart"/>
      <w:r>
        <w:t>auff</w:t>
      </w:r>
      <w:proofErr w:type="spellEnd"/>
      <w:r>
        <w:t xml:space="preserve"> den </w:t>
      </w:r>
      <w:proofErr w:type="spellStart"/>
      <w:r>
        <w:t>vleis</w:t>
      </w:r>
      <w:proofErr w:type="spellEnd"/>
      <w:r>
        <w:t xml:space="preserve"> des </w:t>
      </w:r>
      <w:proofErr w:type="spellStart"/>
      <w:r w:rsidRPr="00524C8D">
        <w:t>PredigAmpts</w:t>
      </w:r>
      <w:proofErr w:type="spellEnd"/>
      <w:r>
        <w:t xml:space="preserve"> / das man </w:t>
      </w:r>
      <w:proofErr w:type="spellStart"/>
      <w:r>
        <w:t>umb</w:t>
      </w:r>
      <w:proofErr w:type="spellEnd"/>
      <w:r>
        <w:t xml:space="preserve"> des willen </w:t>
      </w:r>
      <w:proofErr w:type="spellStart"/>
      <w:r>
        <w:t>imerdar</w:t>
      </w:r>
      <w:proofErr w:type="spellEnd"/>
      <w:r>
        <w:t xml:space="preserve"> mit </w:t>
      </w:r>
      <w:proofErr w:type="spellStart"/>
      <w:r>
        <w:t>leren</w:t>
      </w:r>
      <w:proofErr w:type="spellEnd"/>
      <w:r>
        <w:t xml:space="preserve"> anhalten </w:t>
      </w:r>
      <w:proofErr w:type="spellStart"/>
      <w:r>
        <w:t>sol</w:t>
      </w:r>
      <w:proofErr w:type="spellEnd"/>
      <w:r>
        <w:t xml:space="preserve"> und </w:t>
      </w:r>
      <w:proofErr w:type="spellStart"/>
      <w:r>
        <w:t>nimer</w:t>
      </w:r>
      <w:proofErr w:type="spellEnd"/>
      <w:r>
        <w:t xml:space="preserve"> </w:t>
      </w:r>
      <w:proofErr w:type="spellStart"/>
      <w:r>
        <w:t>auff</w:t>
      </w:r>
      <w:proofErr w:type="spellEnd"/>
      <w:r>
        <w:t xml:space="preserve"> </w:t>
      </w:r>
      <w:proofErr w:type="spellStart"/>
      <w:r>
        <w:t>hoeren</w:t>
      </w:r>
      <w:proofErr w:type="spellEnd"/>
      <w:r>
        <w:t xml:space="preserve"> / das der Heilig Geist durch die Predigt gegeben wird: als Paulus 2. Cor. 3. spricht / Das Evangelion ist ein </w:t>
      </w:r>
      <w:proofErr w:type="spellStart"/>
      <w:r>
        <w:t>Ampt</w:t>
      </w:r>
      <w:proofErr w:type="spellEnd"/>
      <w:r>
        <w:t xml:space="preserve"> des </w:t>
      </w:r>
      <w:proofErr w:type="spellStart"/>
      <w:r>
        <w:t>geists</w:t>
      </w:r>
      <w:proofErr w:type="spellEnd"/>
      <w:r>
        <w:t xml:space="preserve"> das den geist gibt. Wie nu die Lampen </w:t>
      </w:r>
      <w:proofErr w:type="spellStart"/>
      <w:r>
        <w:t>verlesschen</w:t>
      </w:r>
      <w:proofErr w:type="spellEnd"/>
      <w:r>
        <w:t xml:space="preserve"> / wenn der Priester kein </w:t>
      </w:r>
      <w:proofErr w:type="spellStart"/>
      <w:r>
        <w:t>oele</w:t>
      </w:r>
      <w:proofErr w:type="spellEnd"/>
      <w:r>
        <w:t xml:space="preserve"> drein </w:t>
      </w:r>
      <w:proofErr w:type="spellStart"/>
      <w:r>
        <w:t>geust</w:t>
      </w:r>
      <w:proofErr w:type="spellEnd"/>
      <w:r>
        <w:t xml:space="preserve">: also bringet das Evangelion keine </w:t>
      </w:r>
      <w:proofErr w:type="spellStart"/>
      <w:r>
        <w:t>frucht</w:t>
      </w:r>
      <w:proofErr w:type="spellEnd"/>
      <w:r>
        <w:t xml:space="preserve"> CHRISTUS gebe denn seinen heiligen Geist dazu: Wie Paulus auch Ro. 8. spricht / Die CHRISTI geist nicht haben die sind nicht sein. </w:t>
      </w:r>
      <w:proofErr w:type="spellStart"/>
      <w:r>
        <w:t>Drumb</w:t>
      </w:r>
      <w:proofErr w:type="spellEnd"/>
      <w:r>
        <w:t xml:space="preserve"> thun beide Prediger und </w:t>
      </w:r>
      <w:proofErr w:type="spellStart"/>
      <w:r>
        <w:t>Zuhoerer</w:t>
      </w:r>
      <w:proofErr w:type="spellEnd"/>
      <w:r>
        <w:t xml:space="preserve"> in der Kirchen vor und nach der predigt </w:t>
      </w:r>
      <w:proofErr w:type="spellStart"/>
      <w:r>
        <w:t>gebette</w:t>
      </w:r>
      <w:proofErr w:type="spellEnd"/>
      <w:r>
        <w:t xml:space="preserve"> zu Gott / das er </w:t>
      </w:r>
      <w:proofErr w:type="spellStart"/>
      <w:r>
        <w:t>inen</w:t>
      </w:r>
      <w:proofErr w:type="spellEnd"/>
      <w:r>
        <w:t xml:space="preserve"> durch CHRISTUM seinen </w:t>
      </w:r>
      <w:proofErr w:type="spellStart"/>
      <w:r>
        <w:t>verheissen</w:t>
      </w:r>
      <w:proofErr w:type="spellEnd"/>
      <w:r>
        <w:t xml:space="preserve"> geist wolle geben / </w:t>
      </w:r>
      <w:proofErr w:type="spellStart"/>
      <w:r>
        <w:t>auff</w:t>
      </w:r>
      <w:proofErr w:type="spellEnd"/>
      <w:r>
        <w:t xml:space="preserve"> das sie Gottes </w:t>
      </w:r>
      <w:proofErr w:type="spellStart"/>
      <w:r>
        <w:t>wortt</w:t>
      </w:r>
      <w:proofErr w:type="spellEnd"/>
      <w:r>
        <w:t xml:space="preserve"> recht </w:t>
      </w:r>
      <w:proofErr w:type="spellStart"/>
      <w:r>
        <w:t>leren</w:t>
      </w:r>
      <w:proofErr w:type="spellEnd"/>
      <w:r>
        <w:t xml:space="preserve"> von </w:t>
      </w:r>
      <w:proofErr w:type="spellStart"/>
      <w:r>
        <w:t>hertzen</w:t>
      </w:r>
      <w:proofErr w:type="spellEnd"/>
      <w:r>
        <w:t xml:space="preserve"> </w:t>
      </w:r>
      <w:proofErr w:type="spellStart"/>
      <w:r>
        <w:t>glewben</w:t>
      </w:r>
      <w:proofErr w:type="spellEnd"/>
      <w:r>
        <w:t xml:space="preserve"> mit dem munde bekennen darnach leben </w:t>
      </w:r>
      <w:proofErr w:type="spellStart"/>
      <w:r>
        <w:t>muegen</w:t>
      </w:r>
      <w:proofErr w:type="spellEnd"/>
      <w:r>
        <w:t xml:space="preserve">. </w:t>
      </w:r>
    </w:p>
    <w:p w14:paraId="7DD6614E" w14:textId="77777777" w:rsidR="00524C8D" w:rsidRDefault="00524C8D" w:rsidP="00524C8D">
      <w:pPr>
        <w:pStyle w:val="StandardWeb"/>
      </w:pPr>
      <w:proofErr w:type="spellStart"/>
      <w:r>
        <w:t>Geprediget</w:t>
      </w:r>
      <w:proofErr w:type="spellEnd"/>
      <w:r>
        <w:t xml:space="preserve"> zu </w:t>
      </w:r>
      <w:proofErr w:type="spellStart"/>
      <w:r>
        <w:t>Marpurg</w:t>
      </w:r>
      <w:proofErr w:type="spellEnd"/>
      <w:r>
        <w:t xml:space="preserve"> 1546.</w:t>
      </w:r>
      <w:r>
        <w:br/>
        <w:t xml:space="preserve">Geschrieben zu </w:t>
      </w:r>
      <w:proofErr w:type="spellStart"/>
      <w:r>
        <w:t>Luebeck</w:t>
      </w:r>
      <w:proofErr w:type="spellEnd"/>
      <w:r>
        <w:t xml:space="preserve"> 1549. </w:t>
      </w:r>
    </w:p>
    <w:p w14:paraId="245FF3D6" w14:textId="77777777" w:rsidR="00524C8D" w:rsidRDefault="00524C8D" w:rsidP="00524C8D">
      <w:pPr>
        <w:pStyle w:val="StandardWeb"/>
      </w:pPr>
      <w:r>
        <w:t xml:space="preserve">Gedruckt durch Georgen </w:t>
      </w:r>
      <w:proofErr w:type="spellStart"/>
      <w:r>
        <w:t>Richolff</w:t>
      </w:r>
      <w:proofErr w:type="spellEnd"/>
      <w:r>
        <w:t xml:space="preserve">: </w:t>
      </w:r>
      <w:proofErr w:type="spellStart"/>
      <w:r>
        <w:t>M.D.L</w:t>
      </w:r>
      <w:proofErr w:type="spellEnd"/>
      <w:r>
        <w:t xml:space="preserve">. </w:t>
      </w:r>
    </w:p>
    <w:p w14:paraId="101A0E05" w14:textId="77777777" w:rsidR="00524C8D" w:rsidRDefault="00524C8D" w:rsidP="00524C8D">
      <w:pPr>
        <w:pStyle w:val="StandardWeb"/>
      </w:pPr>
      <w:r>
        <w:rPr>
          <w:rStyle w:val="HTMLCode"/>
        </w:rPr>
        <w:t>Aus dem Original abgeschrieben</w:t>
      </w:r>
      <w:r>
        <w:t xml:space="preserve"> </w:t>
      </w:r>
    </w:p>
    <w:p w14:paraId="42542AFA" w14:textId="05944B19" w:rsidR="00BD71A4" w:rsidRDefault="00BD71A4">
      <w:pPr>
        <w:spacing w:after="0" w:line="240" w:lineRule="auto"/>
      </w:pPr>
    </w:p>
    <w:p w14:paraId="32018C4B" w14:textId="77777777" w:rsidR="00BD71A4" w:rsidRDefault="00BD71A4">
      <w:pPr>
        <w:spacing w:after="0" w:line="240" w:lineRule="auto"/>
        <w:rPr>
          <w:rFonts w:eastAsia="Times New Roman"/>
          <w:b/>
          <w:bCs/>
          <w:color w:val="000000"/>
          <w:kern w:val="36"/>
          <w:sz w:val="36"/>
          <w:szCs w:val="48"/>
          <w:lang w:eastAsia="de-DE"/>
        </w:rPr>
      </w:pPr>
      <w:r>
        <w:br w:type="page"/>
      </w:r>
    </w:p>
    <w:p w14:paraId="006FDA10" w14:textId="77777777" w:rsidR="00D5498D" w:rsidRPr="00D5498D" w:rsidRDefault="00D5498D" w:rsidP="008E63BE">
      <w:pPr>
        <w:pStyle w:val="berschrift1"/>
      </w:pPr>
      <w:r w:rsidRPr="00D5498D">
        <w:t>Quellen:</w:t>
      </w:r>
    </w:p>
    <w:p w14:paraId="5E0D4FDB"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3FBD7FAB" w14:textId="77777777" w:rsidR="00BD71A4" w:rsidRDefault="00A4348D"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3D792C5" w14:textId="77777777" w:rsidR="00BD71A4" w:rsidRDefault="00A4348D"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60266CA0" w14:textId="77777777" w:rsidR="00BD71A4" w:rsidRDefault="00A4348D"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3D2226E4" w14:textId="77777777" w:rsidR="00BD71A4" w:rsidRDefault="00A4348D"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623AE0D4"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7D0035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21D617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C312743"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4BC1A0C" w14:textId="77777777" w:rsidR="00082307" w:rsidRDefault="00BD71A4" w:rsidP="00BD71A4">
      <w:pPr>
        <w:pStyle w:val="berschrift1"/>
      </w:pPr>
      <w:r>
        <w:t>Spendenaufruf</w:t>
      </w:r>
    </w:p>
    <w:p w14:paraId="0F3FF6A2"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3E5682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32D8E4E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5D231C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2BCBB00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402CBA22" w14:textId="77777777" w:rsidR="00BD71A4" w:rsidRDefault="00A4348D"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EED900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4ABB490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DEDDF1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993989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E51DE01"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6973"/>
    <w:rsid w:val="000700B0"/>
    <w:rsid w:val="00082307"/>
    <w:rsid w:val="000C66E5"/>
    <w:rsid w:val="000D088F"/>
    <w:rsid w:val="00122BD9"/>
    <w:rsid w:val="001F54C4"/>
    <w:rsid w:val="0022039F"/>
    <w:rsid w:val="00272484"/>
    <w:rsid w:val="00297F83"/>
    <w:rsid w:val="002E6D11"/>
    <w:rsid w:val="00381C0C"/>
    <w:rsid w:val="00524C8D"/>
    <w:rsid w:val="00537F59"/>
    <w:rsid w:val="00636F93"/>
    <w:rsid w:val="007166CE"/>
    <w:rsid w:val="00737EF6"/>
    <w:rsid w:val="00760119"/>
    <w:rsid w:val="007E1779"/>
    <w:rsid w:val="0083667B"/>
    <w:rsid w:val="008D7463"/>
    <w:rsid w:val="008E417E"/>
    <w:rsid w:val="008E63BE"/>
    <w:rsid w:val="00A4348D"/>
    <w:rsid w:val="00B365E5"/>
    <w:rsid w:val="00BD71A4"/>
    <w:rsid w:val="00C35859"/>
    <w:rsid w:val="00C36973"/>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3394E"/>
  <w15:chartTrackingRefBased/>
  <w15:docId w15:val="{ADE4BCA1-4BB4-4514-AB33-FAADBC5E7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524C8D"/>
    <w:rPr>
      <w:rFonts w:ascii="Courier New" w:eastAsia="Times New Roman" w:hAnsi="Courier New" w:cs="Courier New"/>
      <w:sz w:val="20"/>
      <w:szCs w:val="20"/>
    </w:rPr>
  </w:style>
  <w:style w:type="character" w:styleId="Hervorhebung">
    <w:name w:val="Emphasis"/>
    <w:basedOn w:val="Absatz-Standardschriftart"/>
    <w:uiPriority w:val="20"/>
    <w:qFormat/>
    <w:rsid w:val="00524C8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31224233">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49385706">
      <w:bodyDiv w:val="1"/>
      <w:marLeft w:val="0"/>
      <w:marRight w:val="0"/>
      <w:marTop w:val="0"/>
      <w:marBottom w:val="0"/>
      <w:divBdr>
        <w:top w:val="none" w:sz="0" w:space="0" w:color="auto"/>
        <w:left w:val="none" w:sz="0" w:space="0" w:color="auto"/>
        <w:bottom w:val="none" w:sz="0" w:space="0" w:color="auto"/>
        <w:right w:val="none" w:sz="0" w:space="0" w:color="auto"/>
      </w:divBdr>
      <w:divsChild>
        <w:div w:id="140124468">
          <w:marLeft w:val="0"/>
          <w:marRight w:val="0"/>
          <w:marTop w:val="0"/>
          <w:marBottom w:val="0"/>
          <w:divBdr>
            <w:top w:val="none" w:sz="0" w:space="0" w:color="auto"/>
            <w:left w:val="none" w:sz="0" w:space="0" w:color="auto"/>
            <w:bottom w:val="none" w:sz="0" w:space="0" w:color="auto"/>
            <w:right w:val="none" w:sz="0" w:space="0" w:color="auto"/>
          </w:divBdr>
        </w:div>
        <w:div w:id="1233350886">
          <w:marLeft w:val="0"/>
          <w:marRight w:val="0"/>
          <w:marTop w:val="0"/>
          <w:marBottom w:val="0"/>
          <w:divBdr>
            <w:top w:val="none" w:sz="0" w:space="0" w:color="auto"/>
            <w:left w:val="none" w:sz="0" w:space="0" w:color="auto"/>
            <w:bottom w:val="none" w:sz="0" w:space="0" w:color="auto"/>
            <w:right w:val="none" w:sz="0" w:space="0" w:color="auto"/>
          </w:divBdr>
        </w:div>
        <w:div w:id="1417436669">
          <w:marLeft w:val="0"/>
          <w:marRight w:val="0"/>
          <w:marTop w:val="0"/>
          <w:marBottom w:val="0"/>
          <w:divBdr>
            <w:top w:val="none" w:sz="0" w:space="0" w:color="auto"/>
            <w:left w:val="none" w:sz="0" w:space="0" w:color="auto"/>
            <w:bottom w:val="none" w:sz="0" w:space="0" w:color="auto"/>
            <w:right w:val="none" w:sz="0" w:space="0" w:color="auto"/>
          </w:divBdr>
        </w:div>
        <w:div w:id="1531800375">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45846205">
      <w:bodyDiv w:val="1"/>
      <w:marLeft w:val="0"/>
      <w:marRight w:val="0"/>
      <w:marTop w:val="0"/>
      <w:marBottom w:val="0"/>
      <w:divBdr>
        <w:top w:val="none" w:sz="0" w:space="0" w:color="auto"/>
        <w:left w:val="none" w:sz="0" w:space="0" w:color="auto"/>
        <w:bottom w:val="none" w:sz="0" w:space="0" w:color="auto"/>
        <w:right w:val="none" w:sz="0" w:space="0" w:color="auto"/>
      </w:divBdr>
      <w:divsChild>
        <w:div w:id="2082941717">
          <w:marLeft w:val="0"/>
          <w:marRight w:val="0"/>
          <w:marTop w:val="0"/>
          <w:marBottom w:val="0"/>
          <w:divBdr>
            <w:top w:val="none" w:sz="0" w:space="0" w:color="auto"/>
            <w:left w:val="none" w:sz="0" w:space="0" w:color="auto"/>
            <w:bottom w:val="none" w:sz="0" w:space="0" w:color="auto"/>
            <w:right w:val="none" w:sz="0" w:space="0" w:color="auto"/>
          </w:divBdr>
        </w:div>
        <w:div w:id="1414204958">
          <w:marLeft w:val="0"/>
          <w:marRight w:val="0"/>
          <w:marTop w:val="0"/>
          <w:marBottom w:val="0"/>
          <w:divBdr>
            <w:top w:val="none" w:sz="0" w:space="0" w:color="auto"/>
            <w:left w:val="none" w:sz="0" w:space="0" w:color="auto"/>
            <w:bottom w:val="none" w:sz="0" w:space="0" w:color="auto"/>
            <w:right w:val="none" w:sz="0" w:space="0" w:color="auto"/>
          </w:divBdr>
        </w:div>
        <w:div w:id="255988528">
          <w:marLeft w:val="0"/>
          <w:marRight w:val="0"/>
          <w:marTop w:val="0"/>
          <w:marBottom w:val="0"/>
          <w:divBdr>
            <w:top w:val="none" w:sz="0" w:space="0" w:color="auto"/>
            <w:left w:val="none" w:sz="0" w:space="0" w:color="auto"/>
            <w:bottom w:val="none" w:sz="0" w:space="0" w:color="auto"/>
            <w:right w:val="none" w:sz="0" w:space="0" w:color="auto"/>
          </w:divBdr>
        </w:div>
        <w:div w:id="365568520">
          <w:marLeft w:val="0"/>
          <w:marRight w:val="0"/>
          <w:marTop w:val="0"/>
          <w:marBottom w:val="0"/>
          <w:divBdr>
            <w:top w:val="none" w:sz="0" w:space="0" w:color="auto"/>
            <w:left w:val="none" w:sz="0" w:space="0" w:color="auto"/>
            <w:bottom w:val="none" w:sz="0" w:space="0" w:color="auto"/>
            <w:right w:val="none" w:sz="0" w:space="0" w:color="auto"/>
          </w:divBdr>
        </w:div>
        <w:div w:id="5986841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13</Pages>
  <Words>4125</Words>
  <Characters>25989</Characters>
  <Application>Microsoft Office Word</Application>
  <DocSecurity>0</DocSecurity>
  <Lines>216</Lines>
  <Paragraphs>60</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30054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Predigten</dc:title>
  <dc:subject/>
  <dc:creator>Draconites, Johannes</dc:creator>
  <cp:keywords/>
  <dc:description/>
  <cp:lastModifiedBy>webmaster@glaubensstimme.de</cp:lastModifiedBy>
  <cp:revision>3</cp:revision>
  <dcterms:created xsi:type="dcterms:W3CDTF">2021-11-21T15:50:00Z</dcterms:created>
  <dcterms:modified xsi:type="dcterms:W3CDTF">2021-11-21T19:43:00Z</dcterms:modified>
  <dc:language>de</dc:language>
</cp:coreProperties>
</file>